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DCB" w:rsidRDefault="00767B8D">
      <w:pPr>
        <w:jc w:val="center"/>
      </w:pPr>
      <w:bookmarkStart w:id="0" w:name="R2"/>
      <w:r>
        <w:t xml:space="preserve">СОСТАВ ПРОЕКТНОЙ </w:t>
      </w:r>
      <w:r w:rsidR="007A2DF0">
        <w:t xml:space="preserve">И ОТЧЕТНОЙ </w:t>
      </w:r>
      <w:r>
        <w:t>ДОКУМЕНТАЦИИ</w:t>
      </w:r>
    </w:p>
    <w:p w:rsidR="00101DCB" w:rsidRDefault="00767B8D">
      <w:pPr>
        <w:jc w:val="center"/>
      </w:pPr>
      <w:r>
        <w:t xml:space="preserve">по объекту: </w:t>
      </w:r>
      <w:r w:rsidR="00A54728" w:rsidRPr="00A54728">
        <w:t xml:space="preserve">Производственный корпус </w:t>
      </w:r>
      <w:r w:rsidR="00A54728">
        <w:t>«</w:t>
      </w:r>
      <w:r w:rsidR="00A54728" w:rsidRPr="00A54728">
        <w:t>Тантал</w:t>
      </w:r>
      <w:r w:rsidR="00A54728">
        <w:t>»</w:t>
      </w:r>
      <w:r w:rsidR="00A54728" w:rsidRPr="00A54728">
        <w:t xml:space="preserve"> АО </w:t>
      </w:r>
      <w:r w:rsidR="00A54728">
        <w:t>«</w:t>
      </w:r>
      <w:r w:rsidR="00A54728" w:rsidRPr="00A54728">
        <w:t>Элеконд</w:t>
      </w:r>
      <w:r w:rsidR="00A54728">
        <w:t>»</w:t>
      </w:r>
      <w:r w:rsidR="00A54728" w:rsidRPr="00A54728">
        <w:t xml:space="preserve"> по адресу: г. Сарапул, ул. Калинина, 3б</w:t>
      </w:r>
    </w:p>
    <w:tbl>
      <w:tblPr>
        <w:tblStyle w:val="afe"/>
        <w:tblW w:w="10490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5103"/>
        <w:gridCol w:w="2268"/>
      </w:tblGrid>
      <w:tr w:rsidR="00101DCB">
        <w:tc>
          <w:tcPr>
            <w:tcW w:w="709" w:type="dxa"/>
          </w:tcPr>
          <w:p w:rsidR="00101DCB" w:rsidRDefault="00767B8D">
            <w:pPr>
              <w:ind w:firstLine="0"/>
            </w:pPr>
            <w:r>
              <w:t>№ тома</w:t>
            </w:r>
          </w:p>
        </w:tc>
        <w:tc>
          <w:tcPr>
            <w:tcW w:w="2410" w:type="dxa"/>
          </w:tcPr>
          <w:p w:rsidR="00101DCB" w:rsidRDefault="00767B8D">
            <w:pPr>
              <w:ind w:firstLine="0"/>
            </w:pPr>
            <w:r>
              <w:t>Обозначение</w:t>
            </w:r>
          </w:p>
        </w:tc>
        <w:tc>
          <w:tcPr>
            <w:tcW w:w="5103" w:type="dxa"/>
          </w:tcPr>
          <w:p w:rsidR="00101DCB" w:rsidRDefault="00767B8D">
            <w:pPr>
              <w:ind w:firstLine="0"/>
            </w:pPr>
            <w:r>
              <w:t>Наименование</w:t>
            </w:r>
          </w:p>
        </w:tc>
        <w:tc>
          <w:tcPr>
            <w:tcW w:w="2268" w:type="dxa"/>
          </w:tcPr>
          <w:p w:rsidR="00101DCB" w:rsidRDefault="00D268B0">
            <w:pPr>
              <w:ind w:firstLine="0"/>
            </w:pPr>
            <w:r>
              <w:t>Примечание</w:t>
            </w:r>
          </w:p>
        </w:tc>
      </w:tr>
      <w:tr w:rsidR="00B90265">
        <w:tc>
          <w:tcPr>
            <w:tcW w:w="709" w:type="dxa"/>
          </w:tcPr>
          <w:p w:rsidR="00B90265" w:rsidRDefault="00B90265">
            <w:pPr>
              <w:ind w:firstLine="0"/>
            </w:pPr>
          </w:p>
        </w:tc>
        <w:tc>
          <w:tcPr>
            <w:tcW w:w="2410" w:type="dxa"/>
          </w:tcPr>
          <w:p w:rsidR="00B90265" w:rsidRDefault="00B90265">
            <w:pPr>
              <w:ind w:firstLine="0"/>
            </w:pPr>
          </w:p>
        </w:tc>
        <w:tc>
          <w:tcPr>
            <w:tcW w:w="5103" w:type="dxa"/>
          </w:tcPr>
          <w:p w:rsidR="00B90265" w:rsidRPr="00A66E6E" w:rsidRDefault="00025353">
            <w:pPr>
              <w:ind w:firstLine="0"/>
              <w:rPr>
                <w:b/>
              </w:rPr>
            </w:pPr>
            <w:r w:rsidRPr="00A66E6E">
              <w:rPr>
                <w:b/>
              </w:rPr>
              <w:t>Отчетная документация</w:t>
            </w:r>
            <w:r w:rsidR="00A66E6E" w:rsidRPr="00A66E6E">
              <w:rPr>
                <w:b/>
              </w:rPr>
              <w:t xml:space="preserve"> по инженерным изысканиям</w:t>
            </w:r>
          </w:p>
        </w:tc>
        <w:tc>
          <w:tcPr>
            <w:tcW w:w="2268" w:type="dxa"/>
          </w:tcPr>
          <w:p w:rsidR="00B90265" w:rsidRDefault="00B90265">
            <w:pPr>
              <w:ind w:firstLine="0"/>
            </w:pPr>
          </w:p>
        </w:tc>
      </w:tr>
      <w:tr w:rsidR="00025353">
        <w:tc>
          <w:tcPr>
            <w:tcW w:w="709" w:type="dxa"/>
          </w:tcPr>
          <w:p w:rsidR="00025353" w:rsidRDefault="00025353" w:rsidP="00025353">
            <w:pPr>
              <w:ind w:firstLine="0"/>
            </w:pPr>
            <w:r>
              <w:t>1</w:t>
            </w:r>
          </w:p>
        </w:tc>
        <w:tc>
          <w:tcPr>
            <w:tcW w:w="2410" w:type="dxa"/>
          </w:tcPr>
          <w:p w:rsidR="00025353" w:rsidRDefault="00025353" w:rsidP="00025353">
            <w:pPr>
              <w:ind w:firstLine="0"/>
            </w:pPr>
            <w:r>
              <w:t>23.003-ТЕХ-ИГДИ</w:t>
            </w:r>
          </w:p>
        </w:tc>
        <w:tc>
          <w:tcPr>
            <w:tcW w:w="5103" w:type="dxa"/>
          </w:tcPr>
          <w:p w:rsidR="00025353" w:rsidRDefault="00A66E6E" w:rsidP="00AA755D">
            <w:pPr>
              <w:pStyle w:val="afc"/>
              <w:ind w:firstLine="0"/>
              <w:jc w:val="left"/>
            </w:pPr>
            <w:r>
              <w:rPr>
                <w:color w:val="000000"/>
              </w:rPr>
              <w:t>Технический отчет</w:t>
            </w:r>
            <w:r w:rsidR="00AA755D" w:rsidRPr="00AA755D">
              <w:rPr>
                <w:color w:val="000000"/>
              </w:rPr>
              <w:t xml:space="preserve"> по результатам инженерно-геодезических изысканий для разработки проектной документации</w:t>
            </w:r>
          </w:p>
        </w:tc>
        <w:tc>
          <w:tcPr>
            <w:tcW w:w="2268" w:type="dxa"/>
          </w:tcPr>
          <w:p w:rsidR="00025353" w:rsidRDefault="00025353" w:rsidP="00025353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  <w:r>
              <w:t>2</w:t>
            </w: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23.003-ТЕХ-ИГИ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</w:pPr>
            <w:r>
              <w:rPr>
                <w:color w:val="000000"/>
              </w:rPr>
              <w:t>Технический отчет</w:t>
            </w:r>
            <w:r w:rsidRPr="00AA755D">
              <w:rPr>
                <w:color w:val="000000"/>
              </w:rPr>
              <w:t xml:space="preserve"> по результатам инженерно-гео</w:t>
            </w:r>
            <w:r>
              <w:rPr>
                <w:color w:val="000000"/>
              </w:rPr>
              <w:t>лог</w:t>
            </w:r>
            <w:r w:rsidRPr="00AA755D">
              <w:rPr>
                <w:color w:val="000000"/>
              </w:rPr>
              <w:t>ических изысканий для разработки проектной документации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  <w:r>
              <w:t>3</w:t>
            </w: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23.003-ТЕХ-ИЭИ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</w:pPr>
            <w:r>
              <w:rPr>
                <w:color w:val="000000"/>
              </w:rPr>
              <w:t>Технический отчет</w:t>
            </w:r>
            <w:r w:rsidRPr="00AA755D">
              <w:rPr>
                <w:color w:val="000000"/>
              </w:rPr>
              <w:t xml:space="preserve"> по </w:t>
            </w:r>
            <w:r>
              <w:rPr>
                <w:color w:val="000000"/>
              </w:rPr>
              <w:t>результатам инженерно-эк</w:t>
            </w:r>
            <w:r w:rsidRPr="00AA755D">
              <w:rPr>
                <w:color w:val="000000"/>
              </w:rPr>
              <w:t>о</w:t>
            </w:r>
            <w:r>
              <w:rPr>
                <w:color w:val="000000"/>
              </w:rPr>
              <w:t>лог</w:t>
            </w:r>
            <w:r w:rsidRPr="00AA755D">
              <w:rPr>
                <w:color w:val="000000"/>
              </w:rPr>
              <w:t>ических изысканий для разработки проектной документации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  <w:r>
              <w:t>4</w:t>
            </w: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23.003-ТЕХ-ИГМИ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</w:pPr>
            <w:r>
              <w:rPr>
                <w:color w:val="000000"/>
              </w:rPr>
              <w:t>Технический отчет</w:t>
            </w:r>
            <w:r w:rsidRPr="00AA755D">
              <w:rPr>
                <w:color w:val="000000"/>
              </w:rPr>
              <w:t xml:space="preserve"> по </w:t>
            </w:r>
            <w:r>
              <w:rPr>
                <w:color w:val="000000"/>
              </w:rPr>
              <w:t>результатам инженерно-гидрометеоролог</w:t>
            </w:r>
            <w:r w:rsidRPr="00AA755D">
              <w:rPr>
                <w:color w:val="000000"/>
              </w:rPr>
              <w:t>ических изысканий для разработки проектной документации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</w:p>
        </w:tc>
        <w:tc>
          <w:tcPr>
            <w:tcW w:w="5103" w:type="dxa"/>
          </w:tcPr>
          <w:p w:rsidR="00A66E6E" w:rsidRPr="00A66E6E" w:rsidRDefault="00A66E6E" w:rsidP="00A66E6E">
            <w:pPr>
              <w:ind w:firstLine="0"/>
              <w:rPr>
                <w:b/>
              </w:rPr>
            </w:pPr>
            <w:r w:rsidRPr="00A66E6E">
              <w:rPr>
                <w:b/>
              </w:rPr>
              <w:t>Проектная документация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23.003-ТЕХ-СП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Состав проектной и отчетной документации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  <w:r>
              <w:t>1</w:t>
            </w: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23.003-ТЕХ-ПЗ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</w:pPr>
            <w:r>
              <w:rPr>
                <w:color w:val="000000"/>
              </w:rPr>
              <w:t>Раздел 1. Пояснительная записка.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  <w:r>
              <w:t>2</w:t>
            </w: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23.003-ТЕХ-ПЗУ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Раздел 2. Схема планировочной организации земельного участка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  <w:r>
              <w:t>3</w:t>
            </w: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  <w:r>
              <w:t>23.003-ТЕХ-АР</w:t>
            </w: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Раздел 3. </w:t>
            </w:r>
            <w:r w:rsidRPr="00782B1D">
              <w:rPr>
                <w:color w:val="000000"/>
              </w:rPr>
              <w:t>Объемно-планировочные и архитектурные решения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A66E6E">
        <w:tc>
          <w:tcPr>
            <w:tcW w:w="709" w:type="dxa"/>
          </w:tcPr>
          <w:p w:rsidR="00A66E6E" w:rsidRDefault="00A66E6E" w:rsidP="00A66E6E">
            <w:pPr>
              <w:ind w:firstLine="0"/>
            </w:pPr>
          </w:p>
        </w:tc>
        <w:tc>
          <w:tcPr>
            <w:tcW w:w="2410" w:type="dxa"/>
          </w:tcPr>
          <w:p w:rsidR="00A66E6E" w:rsidRDefault="00A66E6E" w:rsidP="00A66E6E">
            <w:pPr>
              <w:ind w:firstLine="0"/>
            </w:pPr>
          </w:p>
        </w:tc>
        <w:tc>
          <w:tcPr>
            <w:tcW w:w="5103" w:type="dxa"/>
          </w:tcPr>
          <w:p w:rsidR="00A66E6E" w:rsidRDefault="00A66E6E" w:rsidP="00A66E6E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Раздел 4. Конструктивные решения</w:t>
            </w:r>
          </w:p>
        </w:tc>
        <w:tc>
          <w:tcPr>
            <w:tcW w:w="2268" w:type="dxa"/>
          </w:tcPr>
          <w:p w:rsidR="00A66E6E" w:rsidRDefault="00A66E6E" w:rsidP="00A66E6E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4.1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23.003-ТЕХ-КР1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Часть 1. Производственный корпус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4.2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23.003-ТЕХ-КР2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Часть 2. </w:t>
            </w:r>
            <w:r w:rsidRPr="00782B1D">
              <w:rPr>
                <w:color w:val="000000"/>
              </w:rPr>
              <w:t>Строительные конструкции тепловых сетей</w:t>
            </w:r>
            <w:r>
              <w:rPr>
                <w:color w:val="000000"/>
              </w:rPr>
              <w:t xml:space="preserve"> и эстакады</w:t>
            </w:r>
            <w:bookmarkStart w:id="1" w:name="_GoBack"/>
            <w:bookmarkEnd w:id="1"/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5.1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23.003-ТЕХ-ИОС1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Подраздел 1. Система электроснабжения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5.2</w:t>
            </w:r>
          </w:p>
        </w:tc>
        <w:tc>
          <w:tcPr>
            <w:tcW w:w="2410" w:type="dxa"/>
            <w:vAlign w:val="top"/>
          </w:tcPr>
          <w:p w:rsidR="00166FE4" w:rsidRDefault="00166FE4" w:rsidP="00166FE4">
            <w:pPr>
              <w:ind w:firstLine="0"/>
            </w:pPr>
            <w:r>
              <w:t>23.003-ТЕХ-ИОС2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Подраздел 2. Система водоснабжения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5.3</w:t>
            </w:r>
          </w:p>
        </w:tc>
        <w:tc>
          <w:tcPr>
            <w:tcW w:w="2410" w:type="dxa"/>
            <w:vAlign w:val="top"/>
          </w:tcPr>
          <w:p w:rsidR="00166FE4" w:rsidRDefault="00166FE4" w:rsidP="00166FE4">
            <w:pPr>
              <w:ind w:firstLine="0"/>
            </w:pPr>
            <w:r>
              <w:t>23.003-ТЕХ-ИОС3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Подраздел 3. Система водоотведения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 w:rsidTr="00244883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  <w:jc w:val="left"/>
            </w:pP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Подраздел 4. Отопление, вентиляция и </w:t>
            </w:r>
            <w:r>
              <w:rPr>
                <w:color w:val="000000"/>
              </w:rPr>
              <w:lastRenderedPageBreak/>
              <w:t>кондиционирование воздуха, тепловые сети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 w:rsidTr="00244883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5.4.1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  <w:jc w:val="left"/>
            </w:pPr>
            <w:r>
              <w:t>23.003-ТЕХ-ИОС4.1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Часть 1. Отопление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 w:rsidTr="00244883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5.4.2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  <w:jc w:val="left"/>
            </w:pPr>
            <w:r>
              <w:t>23.003-ТЕХ-ИОС4.2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Часть 2. Вентиляция и кондиционирование воздуха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 w:rsidTr="00244883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5.4.3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  <w:jc w:val="left"/>
            </w:pPr>
            <w:r>
              <w:t>23.003-ТЕХ-ИОС4.3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Часть 3. Тепловые сети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 w:rsidTr="00244883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5.4.3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  <w:jc w:val="left"/>
            </w:pPr>
            <w:r>
              <w:t>23.003-ТЕХ-ИОС4.4</w:t>
            </w:r>
          </w:p>
        </w:tc>
        <w:tc>
          <w:tcPr>
            <w:tcW w:w="5103" w:type="dxa"/>
          </w:tcPr>
          <w:p w:rsidR="00166FE4" w:rsidRDefault="00166FE4" w:rsidP="00166FE4">
            <w:pPr>
              <w:pStyle w:val="afc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Часть 4. Тепломеханические решения ИТП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5.5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  <w:jc w:val="left"/>
            </w:pPr>
            <w:r>
              <w:t>23.003-ТЕХ-ИОС5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Подраздел 5. Сети связи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  <w:vAlign w:val="top"/>
          </w:tcPr>
          <w:p w:rsidR="00166FE4" w:rsidRDefault="00166FE4" w:rsidP="00166FE4">
            <w:pPr>
              <w:ind w:firstLine="0"/>
              <w:jc w:val="left"/>
            </w:pPr>
          </w:p>
        </w:tc>
        <w:tc>
          <w:tcPr>
            <w:tcW w:w="5103" w:type="dxa"/>
            <w:vAlign w:val="top"/>
          </w:tcPr>
          <w:p w:rsidR="00166FE4" w:rsidRDefault="00166FE4" w:rsidP="00166FE4">
            <w:pPr>
              <w:ind w:firstLine="0"/>
            </w:pPr>
            <w:r>
              <w:t>Подраздел 6. Сети газоснабжения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  <w:r>
              <w:t>Не требуется</w:t>
            </w: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  <w:vAlign w:val="top"/>
          </w:tcPr>
          <w:p w:rsidR="00166FE4" w:rsidRDefault="00166FE4" w:rsidP="00166FE4">
            <w:pPr>
              <w:ind w:firstLine="0"/>
              <w:jc w:val="left"/>
            </w:pPr>
          </w:p>
        </w:tc>
        <w:tc>
          <w:tcPr>
            <w:tcW w:w="5103" w:type="dxa"/>
            <w:vAlign w:val="top"/>
          </w:tcPr>
          <w:p w:rsidR="00166FE4" w:rsidRDefault="00166FE4" w:rsidP="00166FE4">
            <w:pPr>
              <w:ind w:firstLine="0"/>
              <w:jc w:val="left"/>
            </w:pPr>
            <w:r>
              <w:t xml:space="preserve">Раздел 6 Технологические решения 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  <w:vAlign w:val="top"/>
          </w:tcPr>
          <w:p w:rsidR="00166FE4" w:rsidRDefault="00166FE4" w:rsidP="00166FE4">
            <w:pPr>
              <w:ind w:firstLine="0"/>
              <w:jc w:val="left"/>
            </w:pPr>
            <w:r>
              <w:t>6.1</w:t>
            </w:r>
          </w:p>
        </w:tc>
        <w:tc>
          <w:tcPr>
            <w:tcW w:w="2410" w:type="dxa"/>
            <w:vAlign w:val="top"/>
          </w:tcPr>
          <w:p w:rsidR="00166FE4" w:rsidRDefault="00166FE4" w:rsidP="00166FE4">
            <w:pPr>
              <w:ind w:firstLine="0"/>
              <w:jc w:val="left"/>
            </w:pPr>
            <w:r>
              <w:t>23.003-ТЕХ-ТХ1</w:t>
            </w:r>
          </w:p>
        </w:tc>
        <w:tc>
          <w:tcPr>
            <w:tcW w:w="5103" w:type="dxa"/>
            <w:vAlign w:val="top"/>
          </w:tcPr>
          <w:p w:rsidR="00166FE4" w:rsidRDefault="00166FE4" w:rsidP="00166FE4">
            <w:pPr>
              <w:ind w:firstLine="0"/>
              <w:jc w:val="left"/>
            </w:pPr>
            <w:r>
              <w:t>Часть 1. Технология производства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6.2</w:t>
            </w:r>
          </w:p>
        </w:tc>
        <w:tc>
          <w:tcPr>
            <w:tcW w:w="2410" w:type="dxa"/>
            <w:vAlign w:val="top"/>
          </w:tcPr>
          <w:p w:rsidR="00166FE4" w:rsidRDefault="00166FE4" w:rsidP="00166FE4">
            <w:pPr>
              <w:ind w:firstLine="0"/>
              <w:jc w:val="left"/>
            </w:pPr>
            <w:r>
              <w:t>23.003-ТЕХ-ТХ2</w:t>
            </w:r>
          </w:p>
        </w:tc>
        <w:tc>
          <w:tcPr>
            <w:tcW w:w="5103" w:type="dxa"/>
            <w:vAlign w:val="top"/>
          </w:tcPr>
          <w:p w:rsidR="00166FE4" w:rsidRDefault="00166FE4" w:rsidP="00166FE4">
            <w:pPr>
              <w:ind w:firstLine="0"/>
              <w:jc w:val="left"/>
            </w:pPr>
            <w:r>
              <w:t>Часть 2. Технологические коммуникации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7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23.003-ТЕХ-ПОС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Раздел 7. Проект организации строительства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8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23.003-ТЕХ-ООС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 xml:space="preserve">Раздел 8. </w:t>
            </w:r>
            <w:r w:rsidRPr="00A132B1">
              <w:t>Мероприятия по охране окружающей среды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Раздел 9. Мероприятия по обеспечению пожарной безопасности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9.1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23.003-ТЕХ-ПБ.1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Часть 1. Мероприятия по обеспечению пожарной безопасности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9.2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23.003-ТЕХ-ПБ.2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Часть 2. Пожарная сигнализация и система  оповещения и управления эвакуацией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10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23.003-ТЕХ-ТБЭ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 xml:space="preserve">Раздел 10. </w:t>
            </w:r>
            <w:r w:rsidRPr="00A132B1">
              <w:t>Требования к обеспечению безопасной эксплуатации объектов капитального строительства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 xml:space="preserve">Раздел 11. </w:t>
            </w:r>
            <w:r w:rsidRPr="00A132B1">
              <w:t>Мероприятия по обеспечению доступа инвалидов к объекту капитального строительства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  <w:r>
              <w:t>Не требуется</w:t>
            </w: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 xml:space="preserve">Раздел 12. </w:t>
            </w:r>
            <w:r w:rsidRPr="00A132B1">
              <w:t>Смета на строительство, реконструкцию, капитальный ремонт, снос объекта капитального строительства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  <w:r>
              <w:t>Не требуется</w:t>
            </w: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Раздел 13. Иная документация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  <w:tr w:rsidR="00166FE4">
        <w:tc>
          <w:tcPr>
            <w:tcW w:w="709" w:type="dxa"/>
          </w:tcPr>
          <w:p w:rsidR="00166FE4" w:rsidRDefault="00166FE4" w:rsidP="00166FE4">
            <w:pPr>
              <w:ind w:firstLine="0"/>
            </w:pPr>
            <w:r>
              <w:t>13.1</w:t>
            </w:r>
          </w:p>
        </w:tc>
        <w:tc>
          <w:tcPr>
            <w:tcW w:w="2410" w:type="dxa"/>
          </w:tcPr>
          <w:p w:rsidR="00166FE4" w:rsidRDefault="00166FE4" w:rsidP="00166FE4">
            <w:pPr>
              <w:ind w:firstLine="0"/>
            </w:pPr>
            <w:r>
              <w:t>23.003-ТЕХ-ГОЧС</w:t>
            </w:r>
          </w:p>
        </w:tc>
        <w:tc>
          <w:tcPr>
            <w:tcW w:w="5103" w:type="dxa"/>
          </w:tcPr>
          <w:p w:rsidR="00166FE4" w:rsidRDefault="00166FE4" w:rsidP="00166FE4">
            <w:pPr>
              <w:ind w:firstLine="0"/>
            </w:pPr>
            <w:r>
              <w:t>Часть 1. Перечень мероприятий по гражданской обороне, мероприятий по предупреждению чрезвычайных ситуаций природного и техногенного характера</w:t>
            </w:r>
          </w:p>
        </w:tc>
        <w:tc>
          <w:tcPr>
            <w:tcW w:w="2268" w:type="dxa"/>
          </w:tcPr>
          <w:p w:rsidR="00166FE4" w:rsidRDefault="00166FE4" w:rsidP="00166FE4">
            <w:pPr>
              <w:ind w:firstLine="0"/>
            </w:pPr>
          </w:p>
        </w:tc>
      </w:tr>
    </w:tbl>
    <w:p w:rsidR="00101DCB" w:rsidRDefault="00101DCB"/>
    <w:p w:rsidR="00101DCB" w:rsidRDefault="00101DCB"/>
    <w:p w:rsidR="00101DCB" w:rsidRDefault="00101DCB">
      <w:pPr>
        <w:sectPr w:rsidR="00101DCB">
          <w:headerReference w:type="default" r:id="rId8"/>
          <w:headerReference w:type="first" r:id="rId9"/>
          <w:pgSz w:w="11906" w:h="16838"/>
          <w:pgMar w:top="-1135" w:right="425" w:bottom="3119" w:left="1276" w:header="624" w:footer="850" w:gutter="0"/>
          <w:pgNumType w:start="2"/>
          <w:cols w:space="708"/>
          <w:titlePg/>
          <w:docGrid w:linePitch="360"/>
        </w:sectPr>
      </w:pPr>
    </w:p>
    <w:bookmarkEnd w:id="0"/>
    <w:p w:rsidR="00101DCB" w:rsidRDefault="00101DCB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</w:pPr>
    </w:p>
    <w:sectPr w:rsidR="00101DC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-709" w:right="425" w:bottom="284" w:left="1276" w:header="62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E7B" w:rsidRDefault="006B5E7B">
      <w:pPr>
        <w:spacing w:line="240" w:lineRule="auto"/>
      </w:pPr>
      <w:r>
        <w:separator/>
      </w:r>
    </w:p>
  </w:endnote>
  <w:endnote w:type="continuationSeparator" w:id="0">
    <w:p w:rsidR="006B5E7B" w:rsidRDefault="006B5E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Narrow">
    <w:altName w:val="MS Gothic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CB" w:rsidRDefault="00101DCB">
    <w:pPr>
      <w:spacing w:before="4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CB" w:rsidRDefault="00101DCB">
    <w:pPr>
      <w:spacing w:before="21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E7B" w:rsidRDefault="006B5E7B">
      <w:r>
        <w:separator/>
      </w:r>
    </w:p>
  </w:footnote>
  <w:footnote w:type="continuationSeparator" w:id="0">
    <w:p w:rsidR="006B5E7B" w:rsidRDefault="006B5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28" w:tblpY="228"/>
      <w:tblOverlap w:val="never"/>
      <w:tblW w:w="11418" w:type="dxa"/>
      <w:tblLayout w:type="fixed"/>
      <w:tblCellMar>
        <w:left w:w="31" w:type="dxa"/>
        <w:right w:w="31" w:type="dxa"/>
      </w:tblCellMar>
      <w:tblLook w:val="04A0" w:firstRow="1" w:lastRow="0" w:firstColumn="1" w:lastColumn="0" w:noHBand="0" w:noVBand="1"/>
    </w:tblPr>
    <w:tblGrid>
      <w:gridCol w:w="76"/>
      <w:gridCol w:w="208"/>
      <w:gridCol w:w="284"/>
      <w:gridCol w:w="360"/>
      <w:gridCol w:w="567"/>
      <w:gridCol w:w="567"/>
      <w:gridCol w:w="567"/>
      <w:gridCol w:w="567"/>
      <w:gridCol w:w="851"/>
      <w:gridCol w:w="567"/>
      <w:gridCol w:w="3969"/>
      <w:gridCol w:w="2154"/>
      <w:gridCol w:w="36"/>
      <w:gridCol w:w="645"/>
    </w:tblGrid>
    <w:tr w:rsidR="00101DCB">
      <w:trPr>
        <w:trHeight w:hRule="exact" w:val="397"/>
      </w:trPr>
      <w:tc>
        <w:tcPr>
          <w:tcW w:w="284" w:type="dxa"/>
          <w:gridSpan w:val="2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360" w:type="dxa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9809" w:type="dxa"/>
          <w:gridSpan w:val="8"/>
          <w:tcBorders>
            <w:top w:val="single" w:sz="12" w:space="0" w:color="auto"/>
            <w:left w:val="single" w:sz="12" w:space="0" w:color="auto"/>
          </w:tcBorders>
          <w:vAlign w:val="center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681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pStyle w:val="af4"/>
            <w:ind w:firstLine="0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>PAGE   \* MERGEFORMAT</w:instrText>
          </w:r>
          <w:r>
            <w:rPr>
              <w:szCs w:val="24"/>
            </w:rPr>
            <w:fldChar w:fldCharType="separate"/>
          </w:r>
          <w:r w:rsidR="00166FE4">
            <w:rPr>
              <w:noProof/>
              <w:szCs w:val="24"/>
            </w:rPr>
            <w:t>3</w:t>
          </w:r>
          <w:r>
            <w:rPr>
              <w:szCs w:val="24"/>
            </w:rPr>
            <w:fldChar w:fldCharType="end"/>
          </w:r>
        </w:p>
      </w:tc>
    </w:tr>
    <w:tr w:rsidR="00101DCB">
      <w:trPr>
        <w:trHeight w:hRule="exact" w:val="7088"/>
      </w:trPr>
      <w:tc>
        <w:tcPr>
          <w:tcW w:w="928" w:type="dxa"/>
          <w:gridSpan w:val="4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10490" w:type="dxa"/>
          <w:gridSpan w:val="10"/>
          <w:vMerge w:val="restart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gridBefore w:val="1"/>
        <w:wBefore w:w="76" w:type="dxa"/>
        <w:trHeight w:hRule="exact" w:val="3686"/>
      </w:trPr>
      <w:tc>
        <w:tcPr>
          <w:tcW w:w="852" w:type="dxa"/>
          <w:gridSpan w:val="3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spacing w:line="240" w:lineRule="auto"/>
            <w:ind w:firstLine="0"/>
            <w:jc w:val="center"/>
            <w:rPr>
              <w:sz w:val="20"/>
            </w:rPr>
          </w:pPr>
          <w:r>
            <w:rPr>
              <w:sz w:val="20"/>
            </w:rPr>
            <w:t>Взам. инв. №</w:t>
          </w:r>
        </w:p>
      </w:tc>
      <w:tc>
        <w:tcPr>
          <w:tcW w:w="36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spacing w:line="240" w:lineRule="auto"/>
            <w:ind w:firstLine="0"/>
            <w:jc w:val="center"/>
            <w:rPr>
              <w:sz w:val="20"/>
            </w:rPr>
          </w:pPr>
          <w:r>
            <w:rPr>
              <w:sz w:val="20"/>
            </w:rPr>
            <w:t>Подп. и дата</w:t>
          </w:r>
        </w:p>
      </w:tc>
      <w:tc>
        <w:tcPr>
          <w:tcW w:w="36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28"/>
              <w:szCs w:val="28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before="4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spacing w:line="240" w:lineRule="auto"/>
            <w:ind w:firstLine="0"/>
            <w:jc w:val="center"/>
            <w:rPr>
              <w:sz w:val="20"/>
            </w:rPr>
          </w:pPr>
          <w:r>
            <w:rPr>
              <w:sz w:val="20"/>
            </w:rPr>
            <w:t>Инв. № подл.</w:t>
          </w:r>
        </w:p>
      </w:tc>
      <w:tc>
        <w:tcPr>
          <w:tcW w:w="36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0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z w:val="16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  <w:tc>
        <w:tcPr>
          <w:tcW w:w="6159" w:type="dxa"/>
          <w:gridSpan w:val="3"/>
          <w:vMerge w:val="restart"/>
          <w:tcBorders>
            <w:left w:val="nil"/>
            <w:right w:val="single" w:sz="12" w:space="0" w:color="auto"/>
          </w:tcBorders>
          <w:vAlign w:val="center"/>
        </w:tcPr>
        <w:p w:rsidR="00101DCB" w:rsidRDefault="00D268B0">
          <w:pPr>
            <w:spacing w:line="240" w:lineRule="auto"/>
            <w:ind w:firstLine="0"/>
            <w:jc w:val="center"/>
            <w:rPr>
              <w:b/>
              <w:sz w:val="28"/>
              <w:szCs w:val="28"/>
            </w:rPr>
          </w:pPr>
          <w:r>
            <w:rPr>
              <w:b/>
              <w:caps/>
              <w:sz w:val="28"/>
              <w:szCs w:val="28"/>
            </w:rPr>
            <w:t>23.003-ТЕХ-</w:t>
          </w:r>
          <w:r w:rsidR="00767B8D">
            <w:rPr>
              <w:b/>
              <w:caps/>
              <w:sz w:val="28"/>
              <w:szCs w:val="28"/>
            </w:rPr>
            <w:t>СП</w:t>
          </w:r>
        </w:p>
      </w:tc>
      <w:tc>
        <w:tcPr>
          <w:tcW w:w="645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20"/>
            </w:rPr>
          </w:pPr>
          <w:r>
            <w:rPr>
              <w:sz w:val="20"/>
            </w:rPr>
            <w:t>Лист</w:t>
          </w:r>
        </w:p>
      </w:tc>
    </w:tr>
    <w:tr w:rsidR="00101DCB">
      <w:trPr>
        <w:trHeight w:hRule="exact" w:val="11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pacing w:val="-6"/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pacing w:val="-6"/>
              <w:sz w:val="16"/>
              <w:szCs w:val="16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6159" w:type="dxa"/>
          <w:gridSpan w:val="3"/>
          <w:vMerge/>
          <w:tcBorders>
            <w:left w:val="single" w:sz="4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pacing w:val="10"/>
              <w:sz w:val="16"/>
              <w:szCs w:val="16"/>
            </w:rPr>
          </w:pPr>
        </w:p>
      </w:tc>
      <w:tc>
        <w:tcPr>
          <w:tcW w:w="645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01DCB" w:rsidRDefault="00101DCB">
          <w:pPr>
            <w:spacing w:line="240" w:lineRule="auto"/>
            <w:ind w:firstLine="0"/>
            <w:rPr>
              <w:spacing w:val="10"/>
              <w:sz w:val="16"/>
              <w:szCs w:val="16"/>
            </w:rPr>
          </w:pPr>
        </w:p>
      </w:tc>
    </w:tr>
    <w:tr w:rsidR="00101DCB">
      <w:trPr>
        <w:trHeight w:hRule="exact" w:val="170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567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85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  <w:tc>
        <w:tcPr>
          <w:tcW w:w="567" w:type="dxa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</w:pPr>
        </w:p>
      </w:tc>
      <w:tc>
        <w:tcPr>
          <w:tcW w:w="6159" w:type="dxa"/>
          <w:gridSpan w:val="3"/>
          <w:vMerge/>
          <w:tcBorders>
            <w:left w:val="single" w:sz="4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position w:val="24"/>
              <w:sz w:val="16"/>
              <w:szCs w:val="16"/>
            </w:rPr>
          </w:pPr>
        </w:p>
      </w:tc>
      <w:tc>
        <w:tcPr>
          <w:tcW w:w="645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Cs w:val="24"/>
            </w:rPr>
          </w:pPr>
          <w:r>
            <w:rPr>
              <w:szCs w:val="24"/>
            </w:rPr>
            <w:t>2</w:t>
          </w: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Дата</w:t>
          </w:r>
        </w:p>
      </w:tc>
      <w:tc>
        <w:tcPr>
          <w:tcW w:w="6159" w:type="dxa"/>
          <w:gridSpan w:val="3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645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851" w:type="dxa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35" w:type="dxa"/>
          <w:gridSpan w:val="3"/>
          <w:tcBorders>
            <w:top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Формат A4</w:t>
          </w:r>
        </w:p>
      </w:tc>
    </w:tr>
  </w:tbl>
  <w:p w:rsidR="00101DCB" w:rsidRDefault="00101DCB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228" w:tblpY="228"/>
      <w:tblOverlap w:val="never"/>
      <w:tblW w:w="11418" w:type="dxa"/>
      <w:tblLayout w:type="fixed"/>
      <w:tblCellMar>
        <w:left w:w="31" w:type="dxa"/>
        <w:right w:w="31" w:type="dxa"/>
      </w:tblCellMar>
      <w:tblLook w:val="04A0" w:firstRow="1" w:lastRow="0" w:firstColumn="1" w:lastColumn="0" w:noHBand="0" w:noVBand="1"/>
    </w:tblPr>
    <w:tblGrid>
      <w:gridCol w:w="76"/>
      <w:gridCol w:w="208"/>
      <w:gridCol w:w="76"/>
      <w:gridCol w:w="208"/>
      <w:gridCol w:w="76"/>
      <w:gridCol w:w="284"/>
      <w:gridCol w:w="567"/>
      <w:gridCol w:w="567"/>
      <w:gridCol w:w="567"/>
      <w:gridCol w:w="567"/>
      <w:gridCol w:w="851"/>
      <w:gridCol w:w="567"/>
      <w:gridCol w:w="3969"/>
      <w:gridCol w:w="851"/>
      <w:gridCol w:w="846"/>
      <w:gridCol w:w="457"/>
      <w:gridCol w:w="681"/>
    </w:tblGrid>
    <w:tr w:rsidR="00101DCB">
      <w:trPr>
        <w:trHeight w:hRule="exact" w:val="397"/>
      </w:trPr>
      <w:tc>
        <w:tcPr>
          <w:tcW w:w="284" w:type="dxa"/>
          <w:gridSpan w:val="2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360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9809" w:type="dxa"/>
          <w:gridSpan w:val="10"/>
          <w:tcBorders>
            <w:top w:val="single" w:sz="12" w:space="0" w:color="auto"/>
            <w:left w:val="single" w:sz="12" w:space="0" w:color="auto"/>
          </w:tcBorders>
          <w:vAlign w:val="center"/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6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pStyle w:val="af4"/>
            <w:ind w:firstLine="0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>PAGE   \* MERGEFORMAT</w:instrText>
          </w:r>
          <w:r>
            <w:rPr>
              <w:szCs w:val="24"/>
            </w:rPr>
            <w:fldChar w:fldCharType="separate"/>
          </w:r>
          <w:r w:rsidR="00166FE4">
            <w:rPr>
              <w:noProof/>
              <w:szCs w:val="24"/>
            </w:rPr>
            <w:t>2</w:t>
          </w:r>
          <w:r>
            <w:rPr>
              <w:szCs w:val="24"/>
            </w:rPr>
            <w:fldChar w:fldCharType="end"/>
          </w:r>
        </w:p>
      </w:tc>
    </w:tr>
    <w:tr w:rsidR="00101DCB">
      <w:trPr>
        <w:trHeight w:hRule="exact" w:val="7088"/>
      </w:trPr>
      <w:tc>
        <w:tcPr>
          <w:tcW w:w="928" w:type="dxa"/>
          <w:gridSpan w:val="6"/>
          <w:tcBorders>
            <w:right w:val="single" w:sz="12" w:space="0" w:color="auto"/>
          </w:tcBorders>
        </w:tcPr>
        <w:p w:rsidR="00101DCB" w:rsidRDefault="00101DCB">
          <w:pPr>
            <w:jc w:val="center"/>
            <w:rPr>
              <w:caps/>
              <w:sz w:val="16"/>
              <w:szCs w:val="16"/>
            </w:rPr>
          </w:pPr>
        </w:p>
      </w:tc>
      <w:tc>
        <w:tcPr>
          <w:tcW w:w="10490" w:type="dxa"/>
          <w:gridSpan w:val="11"/>
          <w:vMerge w:val="restart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rPr>
              <w:caps/>
              <w:sz w:val="16"/>
              <w:szCs w:val="16"/>
            </w:rPr>
          </w:pPr>
        </w:p>
      </w:tc>
    </w:tr>
    <w:tr w:rsidR="00101DCB">
      <w:trPr>
        <w:gridBefore w:val="1"/>
        <w:wBefore w:w="76" w:type="dxa"/>
        <w:trHeight w:val="538"/>
      </w:trPr>
      <w:tc>
        <w:tcPr>
          <w:tcW w:w="284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</w:pPr>
          <w:r>
            <w:rPr>
              <w:sz w:val="20"/>
            </w:rPr>
            <w:t>Согласовано</w:t>
          </w:r>
        </w:p>
      </w:tc>
      <w:tc>
        <w:tcPr>
          <w:tcW w:w="284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gridBefore w:val="1"/>
        <w:wBefore w:w="76" w:type="dxa"/>
        <w:trHeight w:val="822"/>
      </w:trPr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gridBefore w:val="1"/>
        <w:wBefore w:w="76" w:type="dxa"/>
        <w:trHeight w:val="1106"/>
      </w:trPr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gridBefore w:val="1"/>
        <w:wBefore w:w="76" w:type="dxa"/>
        <w:trHeight w:val="1106"/>
      </w:trPr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t>Взам. инв. №</w:t>
          </w:r>
        </w:p>
      </w:tc>
      <w:tc>
        <w:tcPr>
          <w:tcW w:w="360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t>Подп. и дата</w:t>
          </w:r>
        </w:p>
      </w:tc>
      <w:tc>
        <w:tcPr>
          <w:tcW w:w="360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4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0490" w:type="dxa"/>
          <w:gridSpan w:val="11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caps/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6804" w:type="dxa"/>
          <w:gridSpan w:val="5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D268B0">
          <w:pPr>
            <w:spacing w:line="240" w:lineRule="auto"/>
            <w:ind w:firstLine="0"/>
            <w:jc w:val="center"/>
            <w:rPr>
              <w:b/>
              <w:caps/>
              <w:color w:val="FF0000"/>
              <w:sz w:val="28"/>
              <w:szCs w:val="28"/>
            </w:rPr>
          </w:pPr>
          <w:r>
            <w:rPr>
              <w:b/>
              <w:caps/>
              <w:sz w:val="28"/>
              <w:szCs w:val="28"/>
            </w:rPr>
            <w:t>23.003-ТЕХ-</w:t>
          </w:r>
          <w:r w:rsidR="00767B8D">
            <w:rPr>
              <w:b/>
              <w:caps/>
              <w:sz w:val="28"/>
              <w:szCs w:val="28"/>
            </w:rPr>
            <w:t>СП</w:t>
          </w: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rPr>
              <w:spacing w:val="-6"/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pacing w:val="-6"/>
              <w:sz w:val="16"/>
              <w:szCs w:val="16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</w:tcBorders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6804" w:type="dxa"/>
          <w:gridSpan w:val="5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after="240" w:line="240" w:lineRule="auto"/>
            <w:ind w:firstLine="0"/>
            <w:jc w:val="center"/>
            <w:rPr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Кол.уч.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№док.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Дата</w:t>
          </w:r>
        </w:p>
      </w:tc>
      <w:tc>
        <w:tcPr>
          <w:tcW w:w="6804" w:type="dxa"/>
          <w:gridSpan w:val="5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t>Инв. № подл.</w:t>
          </w:r>
        </w:p>
      </w:tc>
      <w:tc>
        <w:tcPr>
          <w:tcW w:w="360" w:type="dxa"/>
          <w:gridSpan w:val="2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extDirection w:val="btLr"/>
          <w:vAlign w:val="center"/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zCs w:val="24"/>
            </w:rPr>
          </w:pPr>
          <w:r>
            <w:rPr>
              <w:szCs w:val="24"/>
            </w:rPr>
            <w:t>Состав проекта</w:t>
          </w:r>
        </w:p>
      </w:tc>
      <w:tc>
        <w:tcPr>
          <w:tcW w:w="851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</w:pPr>
          <w:r>
            <w:rPr>
              <w:sz w:val="20"/>
            </w:rPr>
            <w:t>Стадия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t>Лист</w:t>
          </w: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t>Листов</w:t>
          </w: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851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t>П</w:t>
          </w:r>
        </w:p>
      </w:tc>
      <w:tc>
        <w:tcPr>
          <w:tcW w:w="84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113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sectionpages </w:instrText>
          </w:r>
          <w:r>
            <w:rPr>
              <w:sz w:val="20"/>
            </w:rPr>
            <w:fldChar w:fldCharType="separate"/>
          </w:r>
          <w:r w:rsidR="00166FE4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  <w:jc w:val="center"/>
            <w:rPr>
              <w:sz w:val="16"/>
              <w:szCs w:val="16"/>
            </w:rPr>
          </w:pPr>
        </w:p>
      </w:tc>
      <w:tc>
        <w:tcPr>
          <w:tcW w:w="2835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01DCB" w:rsidRDefault="00767B8D">
          <w:pPr>
            <w:spacing w:line="240" w:lineRule="auto"/>
            <w:ind w:firstLine="0"/>
            <w:jc w:val="center"/>
            <w:rPr>
              <w:spacing w:val="10"/>
              <w:sz w:val="16"/>
              <w:szCs w:val="16"/>
            </w:rPr>
          </w:pPr>
          <w:r>
            <w:rPr>
              <w:rFonts w:ascii="Arial Narrow" w:hAnsi="Arial Narrow"/>
              <w:noProof/>
              <w:spacing w:val="3"/>
              <w:sz w:val="28"/>
            </w:rPr>
            <w:drawing>
              <wp:inline distT="0" distB="0" distL="0" distR="0" wp14:anchorId="58696186" wp14:editId="5DCF35A2">
                <wp:extent cx="1169670" cy="478155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967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101DCB" w:rsidRDefault="00101DCB">
          <w:pPr>
            <w:spacing w:line="240" w:lineRule="auto"/>
            <w:ind w:firstLine="0"/>
          </w:pP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spacing w:before="60"/>
            <w:jc w:val="center"/>
            <w:rPr>
              <w:sz w:val="16"/>
              <w:szCs w:val="16"/>
            </w:rPr>
          </w:pPr>
        </w:p>
      </w:tc>
      <w:tc>
        <w:tcPr>
          <w:tcW w:w="2835" w:type="dxa"/>
          <w:gridSpan w:val="4"/>
          <w:vMerge/>
          <w:tcBorders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01DCB" w:rsidRDefault="00101DCB">
          <w:pPr>
            <w:spacing w:before="40"/>
            <w:ind w:right="-284"/>
            <w:jc w:val="center"/>
            <w:rPr>
              <w:position w:val="24"/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  <w:tcBorders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284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360" w:type="dxa"/>
          <w:gridSpan w:val="2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767B8D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  <w:r>
            <w:rPr>
              <w:sz w:val="20"/>
            </w:rPr>
            <w:t>ГИП</w:t>
          </w:r>
        </w:p>
      </w:tc>
      <w:tc>
        <w:tcPr>
          <w:tcW w:w="1134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A132B1">
          <w:pPr>
            <w:overflowPunct/>
            <w:autoSpaceDE/>
            <w:autoSpaceDN/>
            <w:adjustRightInd/>
            <w:spacing w:line="240" w:lineRule="auto"/>
            <w:ind w:firstLine="0"/>
            <w:textAlignment w:val="auto"/>
            <w:rPr>
              <w:sz w:val="20"/>
            </w:rPr>
          </w:pPr>
          <w:r>
            <w:rPr>
              <w:sz w:val="20"/>
            </w:rPr>
            <w:t>Хайруллин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01DCB" w:rsidRDefault="00101DCB">
          <w:pPr>
            <w:overflowPunct/>
            <w:autoSpaceDE/>
            <w:autoSpaceDN/>
            <w:adjustRightInd/>
            <w:spacing w:line="240" w:lineRule="auto"/>
            <w:ind w:firstLine="0"/>
            <w:jc w:val="center"/>
            <w:textAlignment w:val="auto"/>
            <w:rPr>
              <w:sz w:val="20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101DCB" w:rsidRDefault="00A132B1" w:rsidP="00A132B1">
          <w:pPr>
            <w:spacing w:line="240" w:lineRule="auto"/>
            <w:ind w:firstLine="0"/>
          </w:pPr>
          <w:r>
            <w:rPr>
              <w:sz w:val="20"/>
            </w:rPr>
            <w:t>03</w:t>
          </w:r>
          <w:r w:rsidR="00767B8D">
            <w:rPr>
              <w:sz w:val="20"/>
            </w:rPr>
            <w:t>.2</w:t>
          </w:r>
          <w:r>
            <w:rPr>
              <w:sz w:val="20"/>
            </w:rPr>
            <w:t>3</w:t>
          </w: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101DCB" w:rsidRDefault="00101DCB">
          <w:pPr>
            <w:jc w:val="center"/>
            <w:rPr>
              <w:sz w:val="16"/>
              <w:szCs w:val="16"/>
            </w:rPr>
          </w:pPr>
        </w:p>
      </w:tc>
      <w:tc>
        <w:tcPr>
          <w:tcW w:w="2835" w:type="dxa"/>
          <w:gridSpan w:val="4"/>
          <w:vMerge/>
          <w:tcBorders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101DCB" w:rsidRDefault="00101DCB">
          <w:pPr>
            <w:spacing w:before="60"/>
            <w:jc w:val="center"/>
            <w:rPr>
              <w:sz w:val="16"/>
              <w:szCs w:val="16"/>
            </w:rPr>
          </w:pPr>
        </w:p>
      </w:tc>
    </w:tr>
    <w:tr w:rsidR="00101DCB">
      <w:trPr>
        <w:trHeight w:hRule="exact" w:val="283"/>
      </w:trPr>
      <w:tc>
        <w:tcPr>
          <w:tcW w:w="284" w:type="dxa"/>
          <w:gridSpan w:val="2"/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284" w:type="dxa"/>
          <w:gridSpan w:val="2"/>
          <w:tcBorders>
            <w:top w:val="single" w:sz="12" w:space="0" w:color="auto"/>
          </w:tcBorders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360" w:type="dxa"/>
          <w:gridSpan w:val="2"/>
          <w:tcBorders>
            <w:top w:val="single" w:sz="12" w:space="0" w:color="auto"/>
          </w:tcBorders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</w:tcBorders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1134" w:type="dxa"/>
          <w:gridSpan w:val="2"/>
          <w:tcBorders>
            <w:top w:val="single" w:sz="12" w:space="0" w:color="auto"/>
          </w:tcBorders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851" w:type="dxa"/>
          <w:tcBorders>
            <w:top w:val="single" w:sz="12" w:space="0" w:color="auto"/>
          </w:tcBorders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567" w:type="dxa"/>
          <w:tcBorders>
            <w:top w:val="single" w:sz="12" w:space="0" w:color="auto"/>
          </w:tcBorders>
        </w:tcPr>
        <w:p w:rsidR="00101DCB" w:rsidRDefault="00101DCB">
          <w:pPr>
            <w:spacing w:before="60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single" w:sz="12" w:space="0" w:color="auto"/>
          </w:tcBorders>
        </w:tcPr>
        <w:p w:rsidR="00101DCB" w:rsidRDefault="00101DCB">
          <w:pPr>
            <w:spacing w:after="60"/>
            <w:jc w:val="center"/>
            <w:rPr>
              <w:sz w:val="16"/>
              <w:szCs w:val="16"/>
            </w:rPr>
          </w:pPr>
        </w:p>
      </w:tc>
      <w:tc>
        <w:tcPr>
          <w:tcW w:w="2835" w:type="dxa"/>
          <w:gridSpan w:val="4"/>
          <w:tcBorders>
            <w:top w:val="single" w:sz="12" w:space="0" w:color="auto"/>
          </w:tcBorders>
        </w:tcPr>
        <w:p w:rsidR="00101DCB" w:rsidRDefault="00767B8D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Формат A4</w:t>
          </w:r>
        </w:p>
      </w:tc>
    </w:tr>
  </w:tbl>
  <w:p w:rsidR="00101DCB" w:rsidRDefault="00101DCB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CB" w:rsidRDefault="00767B8D">
    <w:pPr>
      <w:pStyle w:val="af4"/>
      <w:jc w:val="right"/>
    </w:pPr>
    <w:r>
      <w:rPr>
        <w:szCs w:val="24"/>
      </w:rPr>
      <w:fldChar w:fldCharType="begin"/>
    </w:r>
    <w:r>
      <w:rPr>
        <w:szCs w:val="24"/>
      </w:rPr>
      <w:instrText>PAGE   \* MERGEFORMAT</w:instrText>
    </w:r>
    <w:r>
      <w:rPr>
        <w:szCs w:val="24"/>
      </w:rPr>
      <w:fldChar w:fldCharType="separate"/>
    </w:r>
    <w:r>
      <w:rPr>
        <w:szCs w:val="24"/>
      </w:rPr>
      <w:t>5</w:t>
    </w:r>
    <w:r>
      <w:rPr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DCB" w:rsidRDefault="00101DCB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"/>
      <w:lvlJc w:val="left"/>
      <w:pPr>
        <w:tabs>
          <w:tab w:val="left" w:pos="1644"/>
        </w:tabs>
        <w:ind w:left="1644" w:hanging="397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0"/>
      <w:lvlText w:val=""/>
      <w:lvlJc w:val="left"/>
      <w:pPr>
        <w:ind w:left="1324" w:hanging="360"/>
      </w:pPr>
      <w:rPr>
        <w:rFonts w:ascii="Symbol" w:hAnsi="Symbol" w:hint="default"/>
      </w:rPr>
    </w:lvl>
  </w:abstractNum>
  <w:abstractNum w:abstractNumId="3" w15:restartNumberingAfterBreak="0">
    <w:nsid w:val="0C1E084E"/>
    <w:multiLevelType w:val="multilevel"/>
    <w:tmpl w:val="0C1E084E"/>
    <w:lvl w:ilvl="0">
      <w:start w:val="1"/>
      <w:numFmt w:val="decimal"/>
      <w:pStyle w:val="20"/>
      <w:lvlText w:val="%1)"/>
      <w:lvlJc w:val="left"/>
      <w:pPr>
        <w:tabs>
          <w:tab w:val="left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571"/>
        </w:tabs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left" w:pos="1931"/>
        </w:tabs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left" w:pos="2291"/>
        </w:tabs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2651"/>
        </w:tabs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3011"/>
        </w:tabs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3371"/>
        </w:tabs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3731"/>
        </w:tabs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091"/>
        </w:tabs>
        <w:ind w:left="4091" w:hanging="360"/>
      </w:pPr>
      <w:rPr>
        <w:rFonts w:hint="default"/>
      </w:rPr>
    </w:lvl>
  </w:abstractNum>
  <w:abstractNum w:abstractNumId="4" w15:restartNumberingAfterBreak="0">
    <w:nsid w:val="13915A62"/>
    <w:multiLevelType w:val="multilevel"/>
    <w:tmpl w:val="13915A62"/>
    <w:lvl w:ilvl="0">
      <w:start w:val="1"/>
      <w:numFmt w:val="bullet"/>
      <w:pStyle w:val="a1"/>
      <w:lvlText w:val=""/>
      <w:lvlJc w:val="left"/>
      <w:pPr>
        <w:ind w:left="16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5" w15:restartNumberingAfterBreak="0">
    <w:nsid w:val="46DD4FEC"/>
    <w:multiLevelType w:val="multilevel"/>
    <w:tmpl w:val="46DD4FEC"/>
    <w:lvl w:ilvl="0">
      <w:start w:val="1"/>
      <w:numFmt w:val="decimal"/>
      <w:pStyle w:val="1"/>
      <w:lvlText w:val="%1"/>
      <w:lvlJc w:val="left"/>
      <w:pPr>
        <w:tabs>
          <w:tab w:val="left" w:pos="858"/>
        </w:tabs>
        <w:ind w:left="858" w:hanging="432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left" w:pos="1427"/>
        </w:tabs>
        <w:ind w:left="1427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left" w:pos="2226"/>
        </w:tabs>
        <w:ind w:left="2226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722"/>
        </w:tabs>
        <w:ind w:left="1722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866"/>
        </w:tabs>
        <w:ind w:left="1866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2010"/>
        </w:tabs>
        <w:ind w:left="2010" w:hanging="1584"/>
      </w:pPr>
      <w:rPr>
        <w:rFonts w:hint="default"/>
      </w:rPr>
    </w:lvl>
  </w:abstractNum>
  <w:abstractNum w:abstractNumId="6" w15:restartNumberingAfterBreak="0">
    <w:nsid w:val="47C177F7"/>
    <w:multiLevelType w:val="multilevel"/>
    <w:tmpl w:val="47C177F7"/>
    <w:lvl w:ilvl="0">
      <w:start w:val="1"/>
      <w:numFmt w:val="decimal"/>
      <w:pStyle w:val="10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4B6239D8"/>
    <w:multiLevelType w:val="singleLevel"/>
    <w:tmpl w:val="4B6239D8"/>
    <w:lvl w:ilvl="0">
      <w:start w:val="1"/>
      <w:numFmt w:val="bullet"/>
      <w:pStyle w:val="12"/>
      <w:lvlText w:val="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9DF565C"/>
    <w:multiLevelType w:val="multilevel"/>
    <w:tmpl w:val="69DF565C"/>
    <w:lvl w:ilvl="0">
      <w:start w:val="1"/>
      <w:numFmt w:val="bullet"/>
      <w:pStyle w:val="11"/>
      <w:lvlText w:val=""/>
      <w:lvlJc w:val="left"/>
      <w:pPr>
        <w:tabs>
          <w:tab w:val="left" w:pos="927"/>
        </w:tabs>
        <w:ind w:left="927" w:hanging="360"/>
      </w:pPr>
      <w:rPr>
        <w:rFonts w:ascii="Symbol" w:hAnsi="Symbol" w:hint="default"/>
      </w:rPr>
    </w:lvl>
    <w:lvl w:ilvl="1">
      <w:start w:val="1"/>
      <w:numFmt w:val="bullet"/>
      <w:pStyle w:val="22"/>
      <w:lvlText w:val=""/>
      <w:lvlJc w:val="left"/>
      <w:pPr>
        <w:tabs>
          <w:tab w:val="left" w:pos="2007"/>
        </w:tabs>
        <w:ind w:left="2007" w:hanging="360"/>
      </w:pPr>
      <w:rPr>
        <w:rFonts w:ascii="Symbol" w:hAnsi="Symbol" w:hint="default"/>
      </w:rPr>
    </w:lvl>
    <w:lvl w:ilvl="2">
      <w:start w:val="1"/>
      <w:numFmt w:val="bullet"/>
      <w:pStyle w:val="30"/>
      <w:lvlText w:val=""/>
      <w:lvlJc w:val="left"/>
      <w:pPr>
        <w:tabs>
          <w:tab w:val="left" w:pos="2727"/>
        </w:tabs>
        <w:ind w:left="2727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18F42F7"/>
    <w:multiLevelType w:val="multilevel"/>
    <w:tmpl w:val="718F42F7"/>
    <w:lvl w:ilvl="0">
      <w:start w:val="1"/>
      <w:numFmt w:val="decimal"/>
      <w:pStyle w:val="31"/>
      <w:lvlText w:val="%1)"/>
      <w:lvlJc w:val="left"/>
      <w:pPr>
        <w:tabs>
          <w:tab w:val="left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74DE2C63"/>
    <w:multiLevelType w:val="multilevel"/>
    <w:tmpl w:val="74DE2C63"/>
    <w:lvl w:ilvl="0">
      <w:start w:val="1"/>
      <w:numFmt w:val="decimal"/>
      <w:pStyle w:val="13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drawingGridHorizontalSpacing w:val="6"/>
  <w:drawingGridVerticalSpacing w:val="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74F"/>
    <w:rsid w:val="0000010A"/>
    <w:rsid w:val="00000B09"/>
    <w:rsid w:val="00000B92"/>
    <w:rsid w:val="00001081"/>
    <w:rsid w:val="000017CB"/>
    <w:rsid w:val="0000241C"/>
    <w:rsid w:val="00002A97"/>
    <w:rsid w:val="00003189"/>
    <w:rsid w:val="0000365C"/>
    <w:rsid w:val="0000502D"/>
    <w:rsid w:val="00005CA9"/>
    <w:rsid w:val="00006745"/>
    <w:rsid w:val="00006ED4"/>
    <w:rsid w:val="0000734D"/>
    <w:rsid w:val="000079F5"/>
    <w:rsid w:val="00007F83"/>
    <w:rsid w:val="00007FC6"/>
    <w:rsid w:val="00010043"/>
    <w:rsid w:val="0001048D"/>
    <w:rsid w:val="000106B6"/>
    <w:rsid w:val="00010934"/>
    <w:rsid w:val="00010AB3"/>
    <w:rsid w:val="000114B6"/>
    <w:rsid w:val="00011653"/>
    <w:rsid w:val="00011763"/>
    <w:rsid w:val="00011DAC"/>
    <w:rsid w:val="00014612"/>
    <w:rsid w:val="0001482A"/>
    <w:rsid w:val="00014B5E"/>
    <w:rsid w:val="000158A5"/>
    <w:rsid w:val="0001723E"/>
    <w:rsid w:val="00017383"/>
    <w:rsid w:val="00017669"/>
    <w:rsid w:val="00017CBF"/>
    <w:rsid w:val="000206C0"/>
    <w:rsid w:val="00020847"/>
    <w:rsid w:val="0002158B"/>
    <w:rsid w:val="000215C5"/>
    <w:rsid w:val="0002175E"/>
    <w:rsid w:val="000224BC"/>
    <w:rsid w:val="00023C8D"/>
    <w:rsid w:val="000240A4"/>
    <w:rsid w:val="000241B9"/>
    <w:rsid w:val="000242FA"/>
    <w:rsid w:val="000246AA"/>
    <w:rsid w:val="00024B83"/>
    <w:rsid w:val="00024FCD"/>
    <w:rsid w:val="00025353"/>
    <w:rsid w:val="00025499"/>
    <w:rsid w:val="00025580"/>
    <w:rsid w:val="00026140"/>
    <w:rsid w:val="00027A67"/>
    <w:rsid w:val="00030384"/>
    <w:rsid w:val="00030B7C"/>
    <w:rsid w:val="00031B9F"/>
    <w:rsid w:val="0003225D"/>
    <w:rsid w:val="00032820"/>
    <w:rsid w:val="00032B15"/>
    <w:rsid w:val="00032D00"/>
    <w:rsid w:val="000341AB"/>
    <w:rsid w:val="000345E7"/>
    <w:rsid w:val="0003481F"/>
    <w:rsid w:val="00035164"/>
    <w:rsid w:val="000354BA"/>
    <w:rsid w:val="000355F0"/>
    <w:rsid w:val="00035FD6"/>
    <w:rsid w:val="0003688B"/>
    <w:rsid w:val="00036898"/>
    <w:rsid w:val="00036A2E"/>
    <w:rsid w:val="000373D2"/>
    <w:rsid w:val="00037C5A"/>
    <w:rsid w:val="0004017D"/>
    <w:rsid w:val="000402FE"/>
    <w:rsid w:val="0004085E"/>
    <w:rsid w:val="00040D44"/>
    <w:rsid w:val="0004119B"/>
    <w:rsid w:val="00042695"/>
    <w:rsid w:val="00042948"/>
    <w:rsid w:val="0004504B"/>
    <w:rsid w:val="00045549"/>
    <w:rsid w:val="000455F9"/>
    <w:rsid w:val="00047E4F"/>
    <w:rsid w:val="00053B48"/>
    <w:rsid w:val="00055814"/>
    <w:rsid w:val="00055AB4"/>
    <w:rsid w:val="00055B1B"/>
    <w:rsid w:val="00056862"/>
    <w:rsid w:val="000574BF"/>
    <w:rsid w:val="00060341"/>
    <w:rsid w:val="00060562"/>
    <w:rsid w:val="00061350"/>
    <w:rsid w:val="00062D83"/>
    <w:rsid w:val="0006309C"/>
    <w:rsid w:val="0006440B"/>
    <w:rsid w:val="0006471F"/>
    <w:rsid w:val="000649C2"/>
    <w:rsid w:val="00064A98"/>
    <w:rsid w:val="0006555D"/>
    <w:rsid w:val="00065AB4"/>
    <w:rsid w:val="00065DB9"/>
    <w:rsid w:val="00065ECC"/>
    <w:rsid w:val="00066635"/>
    <w:rsid w:val="000668EB"/>
    <w:rsid w:val="000672C9"/>
    <w:rsid w:val="00067EC9"/>
    <w:rsid w:val="00067FB6"/>
    <w:rsid w:val="0007033F"/>
    <w:rsid w:val="00070D23"/>
    <w:rsid w:val="00071CA4"/>
    <w:rsid w:val="00071E45"/>
    <w:rsid w:val="00071E63"/>
    <w:rsid w:val="00072F17"/>
    <w:rsid w:val="000737AF"/>
    <w:rsid w:val="00074630"/>
    <w:rsid w:val="0007498D"/>
    <w:rsid w:val="00075E6D"/>
    <w:rsid w:val="000761A6"/>
    <w:rsid w:val="00076C31"/>
    <w:rsid w:val="00076CEB"/>
    <w:rsid w:val="00076F72"/>
    <w:rsid w:val="000776FC"/>
    <w:rsid w:val="00077D59"/>
    <w:rsid w:val="000802D3"/>
    <w:rsid w:val="00080DEC"/>
    <w:rsid w:val="00081184"/>
    <w:rsid w:val="000813A4"/>
    <w:rsid w:val="000816D7"/>
    <w:rsid w:val="00082130"/>
    <w:rsid w:val="0008222A"/>
    <w:rsid w:val="000839C6"/>
    <w:rsid w:val="00083D17"/>
    <w:rsid w:val="00083E3D"/>
    <w:rsid w:val="00084460"/>
    <w:rsid w:val="0008618A"/>
    <w:rsid w:val="000869DE"/>
    <w:rsid w:val="00086FE5"/>
    <w:rsid w:val="00087497"/>
    <w:rsid w:val="00087C3C"/>
    <w:rsid w:val="0009070D"/>
    <w:rsid w:val="000916EE"/>
    <w:rsid w:val="000935C1"/>
    <w:rsid w:val="00093A35"/>
    <w:rsid w:val="000962D0"/>
    <w:rsid w:val="0009631F"/>
    <w:rsid w:val="0009667D"/>
    <w:rsid w:val="0009796F"/>
    <w:rsid w:val="000A0725"/>
    <w:rsid w:val="000A0A84"/>
    <w:rsid w:val="000A0B3A"/>
    <w:rsid w:val="000A0D5F"/>
    <w:rsid w:val="000A102F"/>
    <w:rsid w:val="000A1099"/>
    <w:rsid w:val="000A1FA1"/>
    <w:rsid w:val="000A23D4"/>
    <w:rsid w:val="000A29E1"/>
    <w:rsid w:val="000A4845"/>
    <w:rsid w:val="000A4945"/>
    <w:rsid w:val="000A4F7D"/>
    <w:rsid w:val="000A5080"/>
    <w:rsid w:val="000A52DC"/>
    <w:rsid w:val="000A6035"/>
    <w:rsid w:val="000A64C8"/>
    <w:rsid w:val="000A6BA0"/>
    <w:rsid w:val="000A6EB4"/>
    <w:rsid w:val="000A7034"/>
    <w:rsid w:val="000A74A9"/>
    <w:rsid w:val="000B09AF"/>
    <w:rsid w:val="000B0DCA"/>
    <w:rsid w:val="000B1618"/>
    <w:rsid w:val="000B2D22"/>
    <w:rsid w:val="000B397B"/>
    <w:rsid w:val="000B3A78"/>
    <w:rsid w:val="000B3A81"/>
    <w:rsid w:val="000B41BD"/>
    <w:rsid w:val="000B46EE"/>
    <w:rsid w:val="000B4CF1"/>
    <w:rsid w:val="000B4EBA"/>
    <w:rsid w:val="000B4F8F"/>
    <w:rsid w:val="000B5DEF"/>
    <w:rsid w:val="000B5F23"/>
    <w:rsid w:val="000B60C5"/>
    <w:rsid w:val="000B61CD"/>
    <w:rsid w:val="000B7BA9"/>
    <w:rsid w:val="000C04F4"/>
    <w:rsid w:val="000C1016"/>
    <w:rsid w:val="000C14D5"/>
    <w:rsid w:val="000C2717"/>
    <w:rsid w:val="000C2D61"/>
    <w:rsid w:val="000C39D7"/>
    <w:rsid w:val="000C413E"/>
    <w:rsid w:val="000C4A74"/>
    <w:rsid w:val="000C4F88"/>
    <w:rsid w:val="000C5DAE"/>
    <w:rsid w:val="000C799A"/>
    <w:rsid w:val="000C7E2E"/>
    <w:rsid w:val="000D0120"/>
    <w:rsid w:val="000D0AF8"/>
    <w:rsid w:val="000D1886"/>
    <w:rsid w:val="000D1ED4"/>
    <w:rsid w:val="000D2154"/>
    <w:rsid w:val="000D21FF"/>
    <w:rsid w:val="000D6885"/>
    <w:rsid w:val="000D7195"/>
    <w:rsid w:val="000D7386"/>
    <w:rsid w:val="000D750D"/>
    <w:rsid w:val="000D7543"/>
    <w:rsid w:val="000D7623"/>
    <w:rsid w:val="000E1A94"/>
    <w:rsid w:val="000E231D"/>
    <w:rsid w:val="000E249C"/>
    <w:rsid w:val="000E2D1C"/>
    <w:rsid w:val="000E5803"/>
    <w:rsid w:val="000E5CC7"/>
    <w:rsid w:val="000E69FA"/>
    <w:rsid w:val="000E72B9"/>
    <w:rsid w:val="000E7AE1"/>
    <w:rsid w:val="000F01CC"/>
    <w:rsid w:val="000F0618"/>
    <w:rsid w:val="000F07D6"/>
    <w:rsid w:val="000F0A55"/>
    <w:rsid w:val="000F11A7"/>
    <w:rsid w:val="000F19B8"/>
    <w:rsid w:val="000F1F31"/>
    <w:rsid w:val="000F25D9"/>
    <w:rsid w:val="000F25FB"/>
    <w:rsid w:val="000F264B"/>
    <w:rsid w:val="000F2976"/>
    <w:rsid w:val="000F2A0A"/>
    <w:rsid w:val="000F312A"/>
    <w:rsid w:val="000F4074"/>
    <w:rsid w:val="000F4545"/>
    <w:rsid w:val="000F5398"/>
    <w:rsid w:val="000F61B9"/>
    <w:rsid w:val="000F729E"/>
    <w:rsid w:val="000F72DA"/>
    <w:rsid w:val="000F79FC"/>
    <w:rsid w:val="000F7CB2"/>
    <w:rsid w:val="00100394"/>
    <w:rsid w:val="00100EB0"/>
    <w:rsid w:val="00101B80"/>
    <w:rsid w:val="00101D8E"/>
    <w:rsid w:val="00101DCB"/>
    <w:rsid w:val="00102697"/>
    <w:rsid w:val="0010295A"/>
    <w:rsid w:val="00102A66"/>
    <w:rsid w:val="001030AC"/>
    <w:rsid w:val="00103C99"/>
    <w:rsid w:val="0010438D"/>
    <w:rsid w:val="00104BD4"/>
    <w:rsid w:val="00105AF0"/>
    <w:rsid w:val="00105CBA"/>
    <w:rsid w:val="001063EF"/>
    <w:rsid w:val="00107211"/>
    <w:rsid w:val="00107231"/>
    <w:rsid w:val="001073CB"/>
    <w:rsid w:val="00107420"/>
    <w:rsid w:val="00107851"/>
    <w:rsid w:val="00107C47"/>
    <w:rsid w:val="00110E0A"/>
    <w:rsid w:val="00111A61"/>
    <w:rsid w:val="00111D9D"/>
    <w:rsid w:val="00112CF6"/>
    <w:rsid w:val="00112D84"/>
    <w:rsid w:val="00112FD9"/>
    <w:rsid w:val="001146CE"/>
    <w:rsid w:val="001148A9"/>
    <w:rsid w:val="00115147"/>
    <w:rsid w:val="0011546B"/>
    <w:rsid w:val="00115C60"/>
    <w:rsid w:val="00116427"/>
    <w:rsid w:val="001169B5"/>
    <w:rsid w:val="00120BF9"/>
    <w:rsid w:val="00121094"/>
    <w:rsid w:val="0012160D"/>
    <w:rsid w:val="001221F3"/>
    <w:rsid w:val="001225EF"/>
    <w:rsid w:val="00122F2C"/>
    <w:rsid w:val="0012305C"/>
    <w:rsid w:val="001231D0"/>
    <w:rsid w:val="001235CA"/>
    <w:rsid w:val="00124333"/>
    <w:rsid w:val="00124918"/>
    <w:rsid w:val="0012584F"/>
    <w:rsid w:val="00125E09"/>
    <w:rsid w:val="00125E95"/>
    <w:rsid w:val="001271AD"/>
    <w:rsid w:val="00130565"/>
    <w:rsid w:val="001318BD"/>
    <w:rsid w:val="00131C0C"/>
    <w:rsid w:val="00131D1F"/>
    <w:rsid w:val="00132AE3"/>
    <w:rsid w:val="00133583"/>
    <w:rsid w:val="00133AC9"/>
    <w:rsid w:val="00134B9F"/>
    <w:rsid w:val="001362E8"/>
    <w:rsid w:val="001373D9"/>
    <w:rsid w:val="00137839"/>
    <w:rsid w:val="00137D1F"/>
    <w:rsid w:val="001408D4"/>
    <w:rsid w:val="00141A5C"/>
    <w:rsid w:val="00141B21"/>
    <w:rsid w:val="0014241B"/>
    <w:rsid w:val="00143792"/>
    <w:rsid w:val="00143F8D"/>
    <w:rsid w:val="00144F13"/>
    <w:rsid w:val="00145EAC"/>
    <w:rsid w:val="00147007"/>
    <w:rsid w:val="00147EC1"/>
    <w:rsid w:val="00147FB8"/>
    <w:rsid w:val="00150087"/>
    <w:rsid w:val="001505E4"/>
    <w:rsid w:val="00151A3B"/>
    <w:rsid w:val="00151D91"/>
    <w:rsid w:val="00151EFE"/>
    <w:rsid w:val="00152EC0"/>
    <w:rsid w:val="00153432"/>
    <w:rsid w:val="00153EA0"/>
    <w:rsid w:val="0015472F"/>
    <w:rsid w:val="001552E2"/>
    <w:rsid w:val="00155713"/>
    <w:rsid w:val="0015572D"/>
    <w:rsid w:val="00155826"/>
    <w:rsid w:val="001559A4"/>
    <w:rsid w:val="00155BF4"/>
    <w:rsid w:val="001566EC"/>
    <w:rsid w:val="0015678B"/>
    <w:rsid w:val="00156CC8"/>
    <w:rsid w:val="00157118"/>
    <w:rsid w:val="00157443"/>
    <w:rsid w:val="001602E1"/>
    <w:rsid w:val="001609AF"/>
    <w:rsid w:val="00161090"/>
    <w:rsid w:val="00161332"/>
    <w:rsid w:val="0016146D"/>
    <w:rsid w:val="00161747"/>
    <w:rsid w:val="00161925"/>
    <w:rsid w:val="00161C3F"/>
    <w:rsid w:val="00162247"/>
    <w:rsid w:val="00162A83"/>
    <w:rsid w:val="0016345E"/>
    <w:rsid w:val="001639DD"/>
    <w:rsid w:val="0016434B"/>
    <w:rsid w:val="00165CC2"/>
    <w:rsid w:val="0016650D"/>
    <w:rsid w:val="00166BC4"/>
    <w:rsid w:val="00166E0C"/>
    <w:rsid w:val="00166FE4"/>
    <w:rsid w:val="00167D8E"/>
    <w:rsid w:val="00167F48"/>
    <w:rsid w:val="00170264"/>
    <w:rsid w:val="00170904"/>
    <w:rsid w:val="00170964"/>
    <w:rsid w:val="00171A57"/>
    <w:rsid w:val="001722FA"/>
    <w:rsid w:val="00173709"/>
    <w:rsid w:val="00173773"/>
    <w:rsid w:val="00173FF6"/>
    <w:rsid w:val="00174053"/>
    <w:rsid w:val="00175120"/>
    <w:rsid w:val="00176CC5"/>
    <w:rsid w:val="001776BF"/>
    <w:rsid w:val="00177E9C"/>
    <w:rsid w:val="001805FD"/>
    <w:rsid w:val="00180AEC"/>
    <w:rsid w:val="00180DC6"/>
    <w:rsid w:val="00180E74"/>
    <w:rsid w:val="00180EC1"/>
    <w:rsid w:val="00180FE7"/>
    <w:rsid w:val="00181018"/>
    <w:rsid w:val="001812A1"/>
    <w:rsid w:val="0018163F"/>
    <w:rsid w:val="00181704"/>
    <w:rsid w:val="00182273"/>
    <w:rsid w:val="00182432"/>
    <w:rsid w:val="00182A87"/>
    <w:rsid w:val="0018307E"/>
    <w:rsid w:val="0018444F"/>
    <w:rsid w:val="00185EF7"/>
    <w:rsid w:val="00186DCF"/>
    <w:rsid w:val="00186EEB"/>
    <w:rsid w:val="00190903"/>
    <w:rsid w:val="00191EA9"/>
    <w:rsid w:val="001926FF"/>
    <w:rsid w:val="00192B57"/>
    <w:rsid w:val="00193298"/>
    <w:rsid w:val="00193675"/>
    <w:rsid w:val="00193A04"/>
    <w:rsid w:val="0019401A"/>
    <w:rsid w:val="00194699"/>
    <w:rsid w:val="001952D4"/>
    <w:rsid w:val="0019550E"/>
    <w:rsid w:val="00195A35"/>
    <w:rsid w:val="00196106"/>
    <w:rsid w:val="0019634D"/>
    <w:rsid w:val="00196C29"/>
    <w:rsid w:val="00196CAC"/>
    <w:rsid w:val="001A08D8"/>
    <w:rsid w:val="001A0DAF"/>
    <w:rsid w:val="001A1027"/>
    <w:rsid w:val="001A1130"/>
    <w:rsid w:val="001A1FCB"/>
    <w:rsid w:val="001A30B1"/>
    <w:rsid w:val="001A3450"/>
    <w:rsid w:val="001A34EC"/>
    <w:rsid w:val="001A3AFC"/>
    <w:rsid w:val="001A42B9"/>
    <w:rsid w:val="001A4CF7"/>
    <w:rsid w:val="001A59A0"/>
    <w:rsid w:val="001A64D3"/>
    <w:rsid w:val="001A6734"/>
    <w:rsid w:val="001A7001"/>
    <w:rsid w:val="001A72B9"/>
    <w:rsid w:val="001A7911"/>
    <w:rsid w:val="001A7D23"/>
    <w:rsid w:val="001B02A9"/>
    <w:rsid w:val="001B0562"/>
    <w:rsid w:val="001B0BAE"/>
    <w:rsid w:val="001B123F"/>
    <w:rsid w:val="001B12F6"/>
    <w:rsid w:val="001B1517"/>
    <w:rsid w:val="001B1A4A"/>
    <w:rsid w:val="001B1EA2"/>
    <w:rsid w:val="001B250B"/>
    <w:rsid w:val="001B262B"/>
    <w:rsid w:val="001B2E14"/>
    <w:rsid w:val="001B2ED2"/>
    <w:rsid w:val="001B307D"/>
    <w:rsid w:val="001B344F"/>
    <w:rsid w:val="001B3572"/>
    <w:rsid w:val="001B425A"/>
    <w:rsid w:val="001B42B3"/>
    <w:rsid w:val="001B43B1"/>
    <w:rsid w:val="001B4E6B"/>
    <w:rsid w:val="001B5416"/>
    <w:rsid w:val="001B6F4C"/>
    <w:rsid w:val="001C063F"/>
    <w:rsid w:val="001C11B9"/>
    <w:rsid w:val="001C1206"/>
    <w:rsid w:val="001C2318"/>
    <w:rsid w:val="001C3790"/>
    <w:rsid w:val="001C3E6D"/>
    <w:rsid w:val="001C3E97"/>
    <w:rsid w:val="001C4A21"/>
    <w:rsid w:val="001C52CF"/>
    <w:rsid w:val="001C54BC"/>
    <w:rsid w:val="001C5932"/>
    <w:rsid w:val="001C598B"/>
    <w:rsid w:val="001C7168"/>
    <w:rsid w:val="001C72B5"/>
    <w:rsid w:val="001C744A"/>
    <w:rsid w:val="001C7ACA"/>
    <w:rsid w:val="001D01D3"/>
    <w:rsid w:val="001D0B24"/>
    <w:rsid w:val="001D1BBF"/>
    <w:rsid w:val="001D1C82"/>
    <w:rsid w:val="001D1C8A"/>
    <w:rsid w:val="001D1CC4"/>
    <w:rsid w:val="001D1CF5"/>
    <w:rsid w:val="001D2895"/>
    <w:rsid w:val="001D2D9E"/>
    <w:rsid w:val="001D398E"/>
    <w:rsid w:val="001D3F7A"/>
    <w:rsid w:val="001D50F9"/>
    <w:rsid w:val="001D5105"/>
    <w:rsid w:val="001D54AC"/>
    <w:rsid w:val="001D56DD"/>
    <w:rsid w:val="001D5D52"/>
    <w:rsid w:val="001D6234"/>
    <w:rsid w:val="001D6843"/>
    <w:rsid w:val="001D71B5"/>
    <w:rsid w:val="001D7AB7"/>
    <w:rsid w:val="001E06A2"/>
    <w:rsid w:val="001E0FBA"/>
    <w:rsid w:val="001E1551"/>
    <w:rsid w:val="001E18B2"/>
    <w:rsid w:val="001E1C96"/>
    <w:rsid w:val="001E2236"/>
    <w:rsid w:val="001E423E"/>
    <w:rsid w:val="001E46DC"/>
    <w:rsid w:val="001E4778"/>
    <w:rsid w:val="001E4EBE"/>
    <w:rsid w:val="001E4FE9"/>
    <w:rsid w:val="001E50A9"/>
    <w:rsid w:val="001E573B"/>
    <w:rsid w:val="001E5F88"/>
    <w:rsid w:val="001E5FDD"/>
    <w:rsid w:val="001E60A9"/>
    <w:rsid w:val="001E691D"/>
    <w:rsid w:val="001E6C98"/>
    <w:rsid w:val="001E6CE6"/>
    <w:rsid w:val="001E73B8"/>
    <w:rsid w:val="001E75EB"/>
    <w:rsid w:val="001E7C5C"/>
    <w:rsid w:val="001F06F5"/>
    <w:rsid w:val="001F0D4B"/>
    <w:rsid w:val="001F0EF1"/>
    <w:rsid w:val="001F2B24"/>
    <w:rsid w:val="001F3067"/>
    <w:rsid w:val="001F30E8"/>
    <w:rsid w:val="001F35E2"/>
    <w:rsid w:val="001F438C"/>
    <w:rsid w:val="001F6502"/>
    <w:rsid w:val="001F6C08"/>
    <w:rsid w:val="001F6CDF"/>
    <w:rsid w:val="001F7225"/>
    <w:rsid w:val="001F7642"/>
    <w:rsid w:val="001F7EEA"/>
    <w:rsid w:val="0020001E"/>
    <w:rsid w:val="00200890"/>
    <w:rsid w:val="0020126D"/>
    <w:rsid w:val="002014DB"/>
    <w:rsid w:val="002015B1"/>
    <w:rsid w:val="00202BAC"/>
    <w:rsid w:val="00203B6F"/>
    <w:rsid w:val="002054D0"/>
    <w:rsid w:val="0020686A"/>
    <w:rsid w:val="00207B4C"/>
    <w:rsid w:val="00210DB9"/>
    <w:rsid w:val="00211B31"/>
    <w:rsid w:val="00211D34"/>
    <w:rsid w:val="002127CB"/>
    <w:rsid w:val="002134E6"/>
    <w:rsid w:val="00213E46"/>
    <w:rsid w:val="002148EB"/>
    <w:rsid w:val="00214EE6"/>
    <w:rsid w:val="00215037"/>
    <w:rsid w:val="002158EC"/>
    <w:rsid w:val="00215D0A"/>
    <w:rsid w:val="0021649F"/>
    <w:rsid w:val="002176FD"/>
    <w:rsid w:val="00217784"/>
    <w:rsid w:val="00217B26"/>
    <w:rsid w:val="002201A2"/>
    <w:rsid w:val="002202B0"/>
    <w:rsid w:val="00220B0B"/>
    <w:rsid w:val="00220E93"/>
    <w:rsid w:val="00221C9B"/>
    <w:rsid w:val="00222401"/>
    <w:rsid w:val="00222776"/>
    <w:rsid w:val="00222B6D"/>
    <w:rsid w:val="00223281"/>
    <w:rsid w:val="002232EE"/>
    <w:rsid w:val="002234CE"/>
    <w:rsid w:val="00223E83"/>
    <w:rsid w:val="0022412C"/>
    <w:rsid w:val="00224A44"/>
    <w:rsid w:val="00225373"/>
    <w:rsid w:val="00226681"/>
    <w:rsid w:val="0022712D"/>
    <w:rsid w:val="00227895"/>
    <w:rsid w:val="002301FC"/>
    <w:rsid w:val="00230986"/>
    <w:rsid w:val="00230CEB"/>
    <w:rsid w:val="00230EBE"/>
    <w:rsid w:val="00231CFD"/>
    <w:rsid w:val="00231D33"/>
    <w:rsid w:val="00232232"/>
    <w:rsid w:val="00232DB0"/>
    <w:rsid w:val="00233565"/>
    <w:rsid w:val="00233D5F"/>
    <w:rsid w:val="00233F12"/>
    <w:rsid w:val="00234598"/>
    <w:rsid w:val="00235173"/>
    <w:rsid w:val="00235363"/>
    <w:rsid w:val="002359A0"/>
    <w:rsid w:val="002360E7"/>
    <w:rsid w:val="00237519"/>
    <w:rsid w:val="002408E5"/>
    <w:rsid w:val="00240B90"/>
    <w:rsid w:val="00240F1A"/>
    <w:rsid w:val="002433E8"/>
    <w:rsid w:val="002442EB"/>
    <w:rsid w:val="00244D24"/>
    <w:rsid w:val="00245C47"/>
    <w:rsid w:val="00245EB7"/>
    <w:rsid w:val="00246DDE"/>
    <w:rsid w:val="00247925"/>
    <w:rsid w:val="00247F2F"/>
    <w:rsid w:val="002506FA"/>
    <w:rsid w:val="00250DF6"/>
    <w:rsid w:val="002510E5"/>
    <w:rsid w:val="00251169"/>
    <w:rsid w:val="00251307"/>
    <w:rsid w:val="002527C6"/>
    <w:rsid w:val="00252EA1"/>
    <w:rsid w:val="00253E39"/>
    <w:rsid w:val="00254230"/>
    <w:rsid w:val="002546D8"/>
    <w:rsid w:val="00254D34"/>
    <w:rsid w:val="0025585D"/>
    <w:rsid w:val="00255D45"/>
    <w:rsid w:val="002572BC"/>
    <w:rsid w:val="00257986"/>
    <w:rsid w:val="00257AF3"/>
    <w:rsid w:val="00257B7F"/>
    <w:rsid w:val="00257E9F"/>
    <w:rsid w:val="00260319"/>
    <w:rsid w:val="00260429"/>
    <w:rsid w:val="00260B8D"/>
    <w:rsid w:val="00260C0C"/>
    <w:rsid w:val="00261138"/>
    <w:rsid w:val="00261D91"/>
    <w:rsid w:val="00261F57"/>
    <w:rsid w:val="00262330"/>
    <w:rsid w:val="00262C32"/>
    <w:rsid w:val="00263454"/>
    <w:rsid w:val="00263FB7"/>
    <w:rsid w:val="00264CFF"/>
    <w:rsid w:val="00265A73"/>
    <w:rsid w:val="00265B74"/>
    <w:rsid w:val="00266D25"/>
    <w:rsid w:val="002705C2"/>
    <w:rsid w:val="00270728"/>
    <w:rsid w:val="00271455"/>
    <w:rsid w:val="002716DC"/>
    <w:rsid w:val="00271DAF"/>
    <w:rsid w:val="00272B83"/>
    <w:rsid w:val="002734E2"/>
    <w:rsid w:val="00273A4F"/>
    <w:rsid w:val="00274278"/>
    <w:rsid w:val="00274383"/>
    <w:rsid w:val="00274D1D"/>
    <w:rsid w:val="00275750"/>
    <w:rsid w:val="00275889"/>
    <w:rsid w:val="00275B85"/>
    <w:rsid w:val="00276AF7"/>
    <w:rsid w:val="002777DD"/>
    <w:rsid w:val="00277D3C"/>
    <w:rsid w:val="002814BE"/>
    <w:rsid w:val="00281B44"/>
    <w:rsid w:val="00282AAB"/>
    <w:rsid w:val="00282EEB"/>
    <w:rsid w:val="00283E29"/>
    <w:rsid w:val="00284871"/>
    <w:rsid w:val="002856C2"/>
    <w:rsid w:val="00285B8E"/>
    <w:rsid w:val="0028664C"/>
    <w:rsid w:val="0028675D"/>
    <w:rsid w:val="00287C3C"/>
    <w:rsid w:val="00290315"/>
    <w:rsid w:val="00290E9D"/>
    <w:rsid w:val="002911C0"/>
    <w:rsid w:val="00291269"/>
    <w:rsid w:val="00291B14"/>
    <w:rsid w:val="002929A4"/>
    <w:rsid w:val="00292A9F"/>
    <w:rsid w:val="0029374F"/>
    <w:rsid w:val="0029397B"/>
    <w:rsid w:val="00293E90"/>
    <w:rsid w:val="00294191"/>
    <w:rsid w:val="00294238"/>
    <w:rsid w:val="00294A90"/>
    <w:rsid w:val="0029561C"/>
    <w:rsid w:val="00295B07"/>
    <w:rsid w:val="00295C9D"/>
    <w:rsid w:val="00295CF2"/>
    <w:rsid w:val="002961C5"/>
    <w:rsid w:val="00296711"/>
    <w:rsid w:val="002967BB"/>
    <w:rsid w:val="00296F81"/>
    <w:rsid w:val="002972F9"/>
    <w:rsid w:val="00297785"/>
    <w:rsid w:val="002A02F2"/>
    <w:rsid w:val="002A0B61"/>
    <w:rsid w:val="002A0F6A"/>
    <w:rsid w:val="002A11E9"/>
    <w:rsid w:val="002A16EF"/>
    <w:rsid w:val="002A1FEE"/>
    <w:rsid w:val="002A2467"/>
    <w:rsid w:val="002A349E"/>
    <w:rsid w:val="002A390B"/>
    <w:rsid w:val="002A3DCA"/>
    <w:rsid w:val="002A4065"/>
    <w:rsid w:val="002A4919"/>
    <w:rsid w:val="002A538E"/>
    <w:rsid w:val="002A53AC"/>
    <w:rsid w:val="002A67E2"/>
    <w:rsid w:val="002A721F"/>
    <w:rsid w:val="002A74F6"/>
    <w:rsid w:val="002B03FF"/>
    <w:rsid w:val="002B05A3"/>
    <w:rsid w:val="002B1291"/>
    <w:rsid w:val="002B16D1"/>
    <w:rsid w:val="002B23D9"/>
    <w:rsid w:val="002B3B81"/>
    <w:rsid w:val="002B3BD7"/>
    <w:rsid w:val="002B3E02"/>
    <w:rsid w:val="002B3F76"/>
    <w:rsid w:val="002B56E4"/>
    <w:rsid w:val="002B5AFE"/>
    <w:rsid w:val="002B64DD"/>
    <w:rsid w:val="002C1DC5"/>
    <w:rsid w:val="002C28F5"/>
    <w:rsid w:val="002C2923"/>
    <w:rsid w:val="002C2E17"/>
    <w:rsid w:val="002C3556"/>
    <w:rsid w:val="002C5ACB"/>
    <w:rsid w:val="002C6FE9"/>
    <w:rsid w:val="002C71A1"/>
    <w:rsid w:val="002C799D"/>
    <w:rsid w:val="002D0903"/>
    <w:rsid w:val="002D1503"/>
    <w:rsid w:val="002D1F4A"/>
    <w:rsid w:val="002D256E"/>
    <w:rsid w:val="002D3057"/>
    <w:rsid w:val="002D5BED"/>
    <w:rsid w:val="002D632A"/>
    <w:rsid w:val="002D677A"/>
    <w:rsid w:val="002D6A04"/>
    <w:rsid w:val="002D7DF7"/>
    <w:rsid w:val="002E0071"/>
    <w:rsid w:val="002E0996"/>
    <w:rsid w:val="002E0F38"/>
    <w:rsid w:val="002E1869"/>
    <w:rsid w:val="002E1AB2"/>
    <w:rsid w:val="002E1C13"/>
    <w:rsid w:val="002E1C55"/>
    <w:rsid w:val="002E1F61"/>
    <w:rsid w:val="002E20B7"/>
    <w:rsid w:val="002E2270"/>
    <w:rsid w:val="002E22B8"/>
    <w:rsid w:val="002E294A"/>
    <w:rsid w:val="002E3822"/>
    <w:rsid w:val="002E4139"/>
    <w:rsid w:val="002E4CD9"/>
    <w:rsid w:val="002E5680"/>
    <w:rsid w:val="002E5FB2"/>
    <w:rsid w:val="002E7EAA"/>
    <w:rsid w:val="002E7F99"/>
    <w:rsid w:val="002F1C57"/>
    <w:rsid w:val="002F2905"/>
    <w:rsid w:val="002F29C1"/>
    <w:rsid w:val="002F29D8"/>
    <w:rsid w:val="002F2DDE"/>
    <w:rsid w:val="002F30CB"/>
    <w:rsid w:val="002F33A8"/>
    <w:rsid w:val="002F37B7"/>
    <w:rsid w:val="002F3AE7"/>
    <w:rsid w:val="002F3AF5"/>
    <w:rsid w:val="002F3E24"/>
    <w:rsid w:val="002F3EFF"/>
    <w:rsid w:val="002F44BD"/>
    <w:rsid w:val="002F46F6"/>
    <w:rsid w:val="002F4B8F"/>
    <w:rsid w:val="002F5220"/>
    <w:rsid w:val="002F525D"/>
    <w:rsid w:val="002F5277"/>
    <w:rsid w:val="002F5564"/>
    <w:rsid w:val="002F5657"/>
    <w:rsid w:val="002F5F47"/>
    <w:rsid w:val="002F5FB1"/>
    <w:rsid w:val="002F609F"/>
    <w:rsid w:val="002F6468"/>
    <w:rsid w:val="002F6849"/>
    <w:rsid w:val="002F70E3"/>
    <w:rsid w:val="002F78E0"/>
    <w:rsid w:val="002F7C2C"/>
    <w:rsid w:val="0030084B"/>
    <w:rsid w:val="00300EED"/>
    <w:rsid w:val="00303177"/>
    <w:rsid w:val="0030338B"/>
    <w:rsid w:val="003039FC"/>
    <w:rsid w:val="00303ACF"/>
    <w:rsid w:val="003051C8"/>
    <w:rsid w:val="00305C88"/>
    <w:rsid w:val="003061E0"/>
    <w:rsid w:val="00306E87"/>
    <w:rsid w:val="0030788C"/>
    <w:rsid w:val="00310349"/>
    <w:rsid w:val="00310415"/>
    <w:rsid w:val="0031156A"/>
    <w:rsid w:val="003115A1"/>
    <w:rsid w:val="0031168C"/>
    <w:rsid w:val="00311E93"/>
    <w:rsid w:val="00312425"/>
    <w:rsid w:val="00312A9E"/>
    <w:rsid w:val="00312F37"/>
    <w:rsid w:val="0031326E"/>
    <w:rsid w:val="0031378E"/>
    <w:rsid w:val="00314090"/>
    <w:rsid w:val="00315068"/>
    <w:rsid w:val="00315089"/>
    <w:rsid w:val="0031556E"/>
    <w:rsid w:val="00315B0B"/>
    <w:rsid w:val="00315E38"/>
    <w:rsid w:val="00315E6F"/>
    <w:rsid w:val="00315F45"/>
    <w:rsid w:val="00316397"/>
    <w:rsid w:val="0031680A"/>
    <w:rsid w:val="00316C6F"/>
    <w:rsid w:val="0031717D"/>
    <w:rsid w:val="00320649"/>
    <w:rsid w:val="003217C2"/>
    <w:rsid w:val="0032230D"/>
    <w:rsid w:val="003236BA"/>
    <w:rsid w:val="00324194"/>
    <w:rsid w:val="003242AE"/>
    <w:rsid w:val="003243CA"/>
    <w:rsid w:val="00324750"/>
    <w:rsid w:val="00324832"/>
    <w:rsid w:val="003254E8"/>
    <w:rsid w:val="003255A1"/>
    <w:rsid w:val="0032603E"/>
    <w:rsid w:val="00326284"/>
    <w:rsid w:val="003270EC"/>
    <w:rsid w:val="003306F9"/>
    <w:rsid w:val="003308E4"/>
    <w:rsid w:val="00330BCC"/>
    <w:rsid w:val="003314FA"/>
    <w:rsid w:val="00332938"/>
    <w:rsid w:val="003333B3"/>
    <w:rsid w:val="00334674"/>
    <w:rsid w:val="003353EB"/>
    <w:rsid w:val="00335A3E"/>
    <w:rsid w:val="003368E9"/>
    <w:rsid w:val="003406D0"/>
    <w:rsid w:val="00340A31"/>
    <w:rsid w:val="00340B9B"/>
    <w:rsid w:val="00340ED7"/>
    <w:rsid w:val="00341340"/>
    <w:rsid w:val="00341584"/>
    <w:rsid w:val="0034199F"/>
    <w:rsid w:val="00342E86"/>
    <w:rsid w:val="00343CF6"/>
    <w:rsid w:val="00344F86"/>
    <w:rsid w:val="003450A8"/>
    <w:rsid w:val="00345C9B"/>
    <w:rsid w:val="00345EC3"/>
    <w:rsid w:val="0034666E"/>
    <w:rsid w:val="00346DC3"/>
    <w:rsid w:val="00350718"/>
    <w:rsid w:val="00350ED6"/>
    <w:rsid w:val="0035124D"/>
    <w:rsid w:val="003516D0"/>
    <w:rsid w:val="003518A3"/>
    <w:rsid w:val="00351D2A"/>
    <w:rsid w:val="00351E78"/>
    <w:rsid w:val="00352970"/>
    <w:rsid w:val="00352EB9"/>
    <w:rsid w:val="00353B0A"/>
    <w:rsid w:val="003548A7"/>
    <w:rsid w:val="0035595C"/>
    <w:rsid w:val="00355C80"/>
    <w:rsid w:val="00355FC1"/>
    <w:rsid w:val="003563C3"/>
    <w:rsid w:val="00356E08"/>
    <w:rsid w:val="00357000"/>
    <w:rsid w:val="0035703D"/>
    <w:rsid w:val="0035715A"/>
    <w:rsid w:val="00357335"/>
    <w:rsid w:val="003608C2"/>
    <w:rsid w:val="003608D5"/>
    <w:rsid w:val="00361789"/>
    <w:rsid w:val="00361937"/>
    <w:rsid w:val="003649E4"/>
    <w:rsid w:val="0036716D"/>
    <w:rsid w:val="003700B9"/>
    <w:rsid w:val="00370AD3"/>
    <w:rsid w:val="0037138E"/>
    <w:rsid w:val="00371940"/>
    <w:rsid w:val="00371CB3"/>
    <w:rsid w:val="00372537"/>
    <w:rsid w:val="00373261"/>
    <w:rsid w:val="003746F3"/>
    <w:rsid w:val="00375600"/>
    <w:rsid w:val="00375B8E"/>
    <w:rsid w:val="00376730"/>
    <w:rsid w:val="00376FE6"/>
    <w:rsid w:val="003774AA"/>
    <w:rsid w:val="00377ECF"/>
    <w:rsid w:val="00380F7E"/>
    <w:rsid w:val="00381941"/>
    <w:rsid w:val="00381DD7"/>
    <w:rsid w:val="00382722"/>
    <w:rsid w:val="003843DF"/>
    <w:rsid w:val="00384A98"/>
    <w:rsid w:val="00384FCB"/>
    <w:rsid w:val="003851D9"/>
    <w:rsid w:val="003852E9"/>
    <w:rsid w:val="00385E98"/>
    <w:rsid w:val="00387169"/>
    <w:rsid w:val="00387777"/>
    <w:rsid w:val="00387BA3"/>
    <w:rsid w:val="003913C3"/>
    <w:rsid w:val="00391FC0"/>
    <w:rsid w:val="0039234B"/>
    <w:rsid w:val="003923E4"/>
    <w:rsid w:val="00392727"/>
    <w:rsid w:val="00392BE2"/>
    <w:rsid w:val="00392DCC"/>
    <w:rsid w:val="00393373"/>
    <w:rsid w:val="00393A3E"/>
    <w:rsid w:val="00394FEF"/>
    <w:rsid w:val="0039513B"/>
    <w:rsid w:val="0039518B"/>
    <w:rsid w:val="00395399"/>
    <w:rsid w:val="003960C0"/>
    <w:rsid w:val="0039725C"/>
    <w:rsid w:val="0039751A"/>
    <w:rsid w:val="003A062A"/>
    <w:rsid w:val="003A111F"/>
    <w:rsid w:val="003A1AF4"/>
    <w:rsid w:val="003A1EB1"/>
    <w:rsid w:val="003A2CDC"/>
    <w:rsid w:val="003A338A"/>
    <w:rsid w:val="003A3660"/>
    <w:rsid w:val="003A3A98"/>
    <w:rsid w:val="003A42A7"/>
    <w:rsid w:val="003A469A"/>
    <w:rsid w:val="003A51EB"/>
    <w:rsid w:val="003A541A"/>
    <w:rsid w:val="003A5887"/>
    <w:rsid w:val="003A589E"/>
    <w:rsid w:val="003A627F"/>
    <w:rsid w:val="003A6D95"/>
    <w:rsid w:val="003A7453"/>
    <w:rsid w:val="003A780A"/>
    <w:rsid w:val="003B0B2E"/>
    <w:rsid w:val="003B0B48"/>
    <w:rsid w:val="003B279B"/>
    <w:rsid w:val="003B2A62"/>
    <w:rsid w:val="003B2B6B"/>
    <w:rsid w:val="003B3B45"/>
    <w:rsid w:val="003B3B6A"/>
    <w:rsid w:val="003B3B75"/>
    <w:rsid w:val="003B3BA4"/>
    <w:rsid w:val="003B42F6"/>
    <w:rsid w:val="003B432C"/>
    <w:rsid w:val="003B4C64"/>
    <w:rsid w:val="003B51A0"/>
    <w:rsid w:val="003B56AD"/>
    <w:rsid w:val="003B5790"/>
    <w:rsid w:val="003B6137"/>
    <w:rsid w:val="003B7085"/>
    <w:rsid w:val="003B7619"/>
    <w:rsid w:val="003B77A8"/>
    <w:rsid w:val="003B7E6E"/>
    <w:rsid w:val="003C036D"/>
    <w:rsid w:val="003C042F"/>
    <w:rsid w:val="003C0C79"/>
    <w:rsid w:val="003C0CAF"/>
    <w:rsid w:val="003C0FCF"/>
    <w:rsid w:val="003C1CB7"/>
    <w:rsid w:val="003C289B"/>
    <w:rsid w:val="003C2D38"/>
    <w:rsid w:val="003C4462"/>
    <w:rsid w:val="003C4588"/>
    <w:rsid w:val="003C5368"/>
    <w:rsid w:val="003C5B8C"/>
    <w:rsid w:val="003C5C1D"/>
    <w:rsid w:val="003C5EF3"/>
    <w:rsid w:val="003C6CB2"/>
    <w:rsid w:val="003C6DAA"/>
    <w:rsid w:val="003C6DCE"/>
    <w:rsid w:val="003C7077"/>
    <w:rsid w:val="003D0253"/>
    <w:rsid w:val="003D04B4"/>
    <w:rsid w:val="003D1032"/>
    <w:rsid w:val="003D10E3"/>
    <w:rsid w:val="003D18F4"/>
    <w:rsid w:val="003D1950"/>
    <w:rsid w:val="003D1EBC"/>
    <w:rsid w:val="003D21CD"/>
    <w:rsid w:val="003D29E4"/>
    <w:rsid w:val="003D3454"/>
    <w:rsid w:val="003D4D5A"/>
    <w:rsid w:val="003D51AD"/>
    <w:rsid w:val="003D5517"/>
    <w:rsid w:val="003D557B"/>
    <w:rsid w:val="003D5CE3"/>
    <w:rsid w:val="003D625D"/>
    <w:rsid w:val="003D699C"/>
    <w:rsid w:val="003D6FF3"/>
    <w:rsid w:val="003D73C3"/>
    <w:rsid w:val="003D7757"/>
    <w:rsid w:val="003D7B41"/>
    <w:rsid w:val="003D7C2D"/>
    <w:rsid w:val="003D7DA2"/>
    <w:rsid w:val="003D7F95"/>
    <w:rsid w:val="003E11DC"/>
    <w:rsid w:val="003E13ED"/>
    <w:rsid w:val="003E149F"/>
    <w:rsid w:val="003E18F0"/>
    <w:rsid w:val="003E29C7"/>
    <w:rsid w:val="003E3A36"/>
    <w:rsid w:val="003E3AD0"/>
    <w:rsid w:val="003E6EC2"/>
    <w:rsid w:val="003E7135"/>
    <w:rsid w:val="003E71D4"/>
    <w:rsid w:val="003E780A"/>
    <w:rsid w:val="003F0EF5"/>
    <w:rsid w:val="003F0FE6"/>
    <w:rsid w:val="003F1AF7"/>
    <w:rsid w:val="003F1CD5"/>
    <w:rsid w:val="003F4378"/>
    <w:rsid w:val="003F4538"/>
    <w:rsid w:val="003F63AA"/>
    <w:rsid w:val="003F707E"/>
    <w:rsid w:val="003F73BA"/>
    <w:rsid w:val="003F79A1"/>
    <w:rsid w:val="003F7CC1"/>
    <w:rsid w:val="004010F2"/>
    <w:rsid w:val="00401581"/>
    <w:rsid w:val="004022FA"/>
    <w:rsid w:val="00403316"/>
    <w:rsid w:val="004039F6"/>
    <w:rsid w:val="00404246"/>
    <w:rsid w:val="00404583"/>
    <w:rsid w:val="00404AA4"/>
    <w:rsid w:val="00404D16"/>
    <w:rsid w:val="00404EED"/>
    <w:rsid w:val="004050F8"/>
    <w:rsid w:val="00405793"/>
    <w:rsid w:val="004059D4"/>
    <w:rsid w:val="0041004F"/>
    <w:rsid w:val="004104EA"/>
    <w:rsid w:val="004106D9"/>
    <w:rsid w:val="00414232"/>
    <w:rsid w:val="00414FB9"/>
    <w:rsid w:val="0041583E"/>
    <w:rsid w:val="004163B6"/>
    <w:rsid w:val="004167B4"/>
    <w:rsid w:val="00416892"/>
    <w:rsid w:val="004175B4"/>
    <w:rsid w:val="004175D0"/>
    <w:rsid w:val="00420138"/>
    <w:rsid w:val="00420237"/>
    <w:rsid w:val="00420270"/>
    <w:rsid w:val="00420471"/>
    <w:rsid w:val="00420FC7"/>
    <w:rsid w:val="004210E2"/>
    <w:rsid w:val="004220D5"/>
    <w:rsid w:val="0042280A"/>
    <w:rsid w:val="00422FF3"/>
    <w:rsid w:val="0042385E"/>
    <w:rsid w:val="00424A37"/>
    <w:rsid w:val="00424CD4"/>
    <w:rsid w:val="004252C2"/>
    <w:rsid w:val="004252D5"/>
    <w:rsid w:val="004253AA"/>
    <w:rsid w:val="004261AC"/>
    <w:rsid w:val="00426B1C"/>
    <w:rsid w:val="00426D42"/>
    <w:rsid w:val="0042734A"/>
    <w:rsid w:val="004279A2"/>
    <w:rsid w:val="0043056B"/>
    <w:rsid w:val="00430A45"/>
    <w:rsid w:val="00430A8D"/>
    <w:rsid w:val="00430B57"/>
    <w:rsid w:val="00430D6B"/>
    <w:rsid w:val="00430EA1"/>
    <w:rsid w:val="0043266A"/>
    <w:rsid w:val="0043419F"/>
    <w:rsid w:val="004345BF"/>
    <w:rsid w:val="004365B1"/>
    <w:rsid w:val="00437A6D"/>
    <w:rsid w:val="00437B37"/>
    <w:rsid w:val="00437EBD"/>
    <w:rsid w:val="0044053C"/>
    <w:rsid w:val="004406E6"/>
    <w:rsid w:val="00440B12"/>
    <w:rsid w:val="00440F26"/>
    <w:rsid w:val="0044114D"/>
    <w:rsid w:val="0044187F"/>
    <w:rsid w:val="00442678"/>
    <w:rsid w:val="004431CF"/>
    <w:rsid w:val="00443AE5"/>
    <w:rsid w:val="00444193"/>
    <w:rsid w:val="00444758"/>
    <w:rsid w:val="00445156"/>
    <w:rsid w:val="00445225"/>
    <w:rsid w:val="00445A36"/>
    <w:rsid w:val="00445AC6"/>
    <w:rsid w:val="00445C87"/>
    <w:rsid w:val="00445F02"/>
    <w:rsid w:val="004461E8"/>
    <w:rsid w:val="00446DEB"/>
    <w:rsid w:val="00446F2C"/>
    <w:rsid w:val="00446FFA"/>
    <w:rsid w:val="00447288"/>
    <w:rsid w:val="004519D7"/>
    <w:rsid w:val="00451E21"/>
    <w:rsid w:val="00453155"/>
    <w:rsid w:val="00453B33"/>
    <w:rsid w:val="00453F56"/>
    <w:rsid w:val="00454173"/>
    <w:rsid w:val="00454B2D"/>
    <w:rsid w:val="00455275"/>
    <w:rsid w:val="004552F0"/>
    <w:rsid w:val="004553F8"/>
    <w:rsid w:val="00455549"/>
    <w:rsid w:val="00455B3D"/>
    <w:rsid w:val="00456ADD"/>
    <w:rsid w:val="00457433"/>
    <w:rsid w:val="004576B6"/>
    <w:rsid w:val="00460DB3"/>
    <w:rsid w:val="00461752"/>
    <w:rsid w:val="0046243A"/>
    <w:rsid w:val="0046300B"/>
    <w:rsid w:val="004634BE"/>
    <w:rsid w:val="00463697"/>
    <w:rsid w:val="004639D8"/>
    <w:rsid w:val="004655DF"/>
    <w:rsid w:val="00466032"/>
    <w:rsid w:val="00467122"/>
    <w:rsid w:val="00467B3D"/>
    <w:rsid w:val="00470386"/>
    <w:rsid w:val="0047089A"/>
    <w:rsid w:val="0047091F"/>
    <w:rsid w:val="00470EDD"/>
    <w:rsid w:val="004713E0"/>
    <w:rsid w:val="00471734"/>
    <w:rsid w:val="0047255E"/>
    <w:rsid w:val="00472F8A"/>
    <w:rsid w:val="00472FEB"/>
    <w:rsid w:val="0047449E"/>
    <w:rsid w:val="00474671"/>
    <w:rsid w:val="00474AD0"/>
    <w:rsid w:val="00474FD6"/>
    <w:rsid w:val="00475570"/>
    <w:rsid w:val="00475D0F"/>
    <w:rsid w:val="00476790"/>
    <w:rsid w:val="00476A3E"/>
    <w:rsid w:val="0047721A"/>
    <w:rsid w:val="00477385"/>
    <w:rsid w:val="0047770B"/>
    <w:rsid w:val="0048019A"/>
    <w:rsid w:val="00480319"/>
    <w:rsid w:val="00481D5E"/>
    <w:rsid w:val="00481F8A"/>
    <w:rsid w:val="00482667"/>
    <w:rsid w:val="0048279C"/>
    <w:rsid w:val="00483EAE"/>
    <w:rsid w:val="00484B4A"/>
    <w:rsid w:val="004850AB"/>
    <w:rsid w:val="004850F5"/>
    <w:rsid w:val="0048515B"/>
    <w:rsid w:val="00485937"/>
    <w:rsid w:val="00485D8E"/>
    <w:rsid w:val="00485FF8"/>
    <w:rsid w:val="004872FB"/>
    <w:rsid w:val="004873F1"/>
    <w:rsid w:val="00487943"/>
    <w:rsid w:val="00487B8E"/>
    <w:rsid w:val="0049007A"/>
    <w:rsid w:val="00490F43"/>
    <w:rsid w:val="00491427"/>
    <w:rsid w:val="00491489"/>
    <w:rsid w:val="00491CEF"/>
    <w:rsid w:val="004922C6"/>
    <w:rsid w:val="00492973"/>
    <w:rsid w:val="00493162"/>
    <w:rsid w:val="0049321F"/>
    <w:rsid w:val="004939F2"/>
    <w:rsid w:val="00493C7E"/>
    <w:rsid w:val="00493DC0"/>
    <w:rsid w:val="00494FA3"/>
    <w:rsid w:val="004950FA"/>
    <w:rsid w:val="00495160"/>
    <w:rsid w:val="004960B3"/>
    <w:rsid w:val="004961C1"/>
    <w:rsid w:val="004A0222"/>
    <w:rsid w:val="004A045A"/>
    <w:rsid w:val="004A06CE"/>
    <w:rsid w:val="004A13EB"/>
    <w:rsid w:val="004A188A"/>
    <w:rsid w:val="004A1C1C"/>
    <w:rsid w:val="004A23E8"/>
    <w:rsid w:val="004A2459"/>
    <w:rsid w:val="004A2FCC"/>
    <w:rsid w:val="004A44AC"/>
    <w:rsid w:val="004A4D36"/>
    <w:rsid w:val="004A4FA0"/>
    <w:rsid w:val="004A5DCF"/>
    <w:rsid w:val="004A602D"/>
    <w:rsid w:val="004A6F70"/>
    <w:rsid w:val="004A76C8"/>
    <w:rsid w:val="004A7801"/>
    <w:rsid w:val="004A78E8"/>
    <w:rsid w:val="004B096C"/>
    <w:rsid w:val="004B0982"/>
    <w:rsid w:val="004B1BB3"/>
    <w:rsid w:val="004B1BEC"/>
    <w:rsid w:val="004B2782"/>
    <w:rsid w:val="004B45B5"/>
    <w:rsid w:val="004B49B1"/>
    <w:rsid w:val="004B57FA"/>
    <w:rsid w:val="004B5DC9"/>
    <w:rsid w:val="004B6047"/>
    <w:rsid w:val="004B640D"/>
    <w:rsid w:val="004B6B6F"/>
    <w:rsid w:val="004B6BBB"/>
    <w:rsid w:val="004C0E66"/>
    <w:rsid w:val="004C136D"/>
    <w:rsid w:val="004C1A5D"/>
    <w:rsid w:val="004C25CB"/>
    <w:rsid w:val="004C29E9"/>
    <w:rsid w:val="004C2FD4"/>
    <w:rsid w:val="004C4BD7"/>
    <w:rsid w:val="004C4D62"/>
    <w:rsid w:val="004C506C"/>
    <w:rsid w:val="004C71B2"/>
    <w:rsid w:val="004C7689"/>
    <w:rsid w:val="004C7FFE"/>
    <w:rsid w:val="004D0ECC"/>
    <w:rsid w:val="004D0F24"/>
    <w:rsid w:val="004D1F7E"/>
    <w:rsid w:val="004D2521"/>
    <w:rsid w:val="004D2B2B"/>
    <w:rsid w:val="004D2B52"/>
    <w:rsid w:val="004D33CD"/>
    <w:rsid w:val="004D3AD6"/>
    <w:rsid w:val="004D3C4F"/>
    <w:rsid w:val="004D3C77"/>
    <w:rsid w:val="004D429C"/>
    <w:rsid w:val="004D4AA7"/>
    <w:rsid w:val="004D6DB1"/>
    <w:rsid w:val="004D707B"/>
    <w:rsid w:val="004D7C51"/>
    <w:rsid w:val="004D7F35"/>
    <w:rsid w:val="004E0111"/>
    <w:rsid w:val="004E0BAE"/>
    <w:rsid w:val="004E1015"/>
    <w:rsid w:val="004E1B57"/>
    <w:rsid w:val="004E1D3C"/>
    <w:rsid w:val="004E2442"/>
    <w:rsid w:val="004E26C2"/>
    <w:rsid w:val="004E303A"/>
    <w:rsid w:val="004E412A"/>
    <w:rsid w:val="004E4C1A"/>
    <w:rsid w:val="004E5A72"/>
    <w:rsid w:val="004E62C2"/>
    <w:rsid w:val="004E6518"/>
    <w:rsid w:val="004E6E57"/>
    <w:rsid w:val="004E717F"/>
    <w:rsid w:val="004E7310"/>
    <w:rsid w:val="004E75EF"/>
    <w:rsid w:val="004E777E"/>
    <w:rsid w:val="004E78A8"/>
    <w:rsid w:val="004E7DDB"/>
    <w:rsid w:val="004F0EC1"/>
    <w:rsid w:val="004F10CB"/>
    <w:rsid w:val="004F1967"/>
    <w:rsid w:val="004F29A9"/>
    <w:rsid w:val="004F2E56"/>
    <w:rsid w:val="004F2FB1"/>
    <w:rsid w:val="004F3CCF"/>
    <w:rsid w:val="004F41A5"/>
    <w:rsid w:val="004F62AF"/>
    <w:rsid w:val="0050047C"/>
    <w:rsid w:val="00500FA1"/>
    <w:rsid w:val="00503130"/>
    <w:rsid w:val="0050337B"/>
    <w:rsid w:val="00503EA5"/>
    <w:rsid w:val="00503ED0"/>
    <w:rsid w:val="005040EF"/>
    <w:rsid w:val="00504118"/>
    <w:rsid w:val="00504188"/>
    <w:rsid w:val="00504C4E"/>
    <w:rsid w:val="005053F3"/>
    <w:rsid w:val="00505472"/>
    <w:rsid w:val="00505CBA"/>
    <w:rsid w:val="005062D7"/>
    <w:rsid w:val="0050645A"/>
    <w:rsid w:val="005066E5"/>
    <w:rsid w:val="00506873"/>
    <w:rsid w:val="00506BEA"/>
    <w:rsid w:val="00506D61"/>
    <w:rsid w:val="0051058C"/>
    <w:rsid w:val="00511287"/>
    <w:rsid w:val="00512E96"/>
    <w:rsid w:val="00513340"/>
    <w:rsid w:val="00513876"/>
    <w:rsid w:val="00513D3B"/>
    <w:rsid w:val="0051572D"/>
    <w:rsid w:val="0051639A"/>
    <w:rsid w:val="00516804"/>
    <w:rsid w:val="00517237"/>
    <w:rsid w:val="00520247"/>
    <w:rsid w:val="005203D4"/>
    <w:rsid w:val="00520557"/>
    <w:rsid w:val="00520B93"/>
    <w:rsid w:val="00521297"/>
    <w:rsid w:val="00522A2A"/>
    <w:rsid w:val="00523362"/>
    <w:rsid w:val="00523840"/>
    <w:rsid w:val="00523A54"/>
    <w:rsid w:val="00523BBE"/>
    <w:rsid w:val="00524E54"/>
    <w:rsid w:val="00526F05"/>
    <w:rsid w:val="0052708A"/>
    <w:rsid w:val="0052727E"/>
    <w:rsid w:val="00530A39"/>
    <w:rsid w:val="00530AA7"/>
    <w:rsid w:val="00530D4C"/>
    <w:rsid w:val="00530E0B"/>
    <w:rsid w:val="00532015"/>
    <w:rsid w:val="00532A40"/>
    <w:rsid w:val="00532BD2"/>
    <w:rsid w:val="00532F0E"/>
    <w:rsid w:val="00533069"/>
    <w:rsid w:val="00533ADD"/>
    <w:rsid w:val="00534032"/>
    <w:rsid w:val="005345F1"/>
    <w:rsid w:val="0053490F"/>
    <w:rsid w:val="005356B8"/>
    <w:rsid w:val="005357B6"/>
    <w:rsid w:val="005361B1"/>
    <w:rsid w:val="005366BA"/>
    <w:rsid w:val="00537175"/>
    <w:rsid w:val="00537747"/>
    <w:rsid w:val="005379E9"/>
    <w:rsid w:val="005410B8"/>
    <w:rsid w:val="0054168C"/>
    <w:rsid w:val="00541C5C"/>
    <w:rsid w:val="00541C79"/>
    <w:rsid w:val="00542214"/>
    <w:rsid w:val="00542642"/>
    <w:rsid w:val="00542FE4"/>
    <w:rsid w:val="005430A9"/>
    <w:rsid w:val="00543C62"/>
    <w:rsid w:val="00543FA2"/>
    <w:rsid w:val="00544549"/>
    <w:rsid w:val="005448FE"/>
    <w:rsid w:val="005454AC"/>
    <w:rsid w:val="0054581D"/>
    <w:rsid w:val="005459C2"/>
    <w:rsid w:val="00545FD5"/>
    <w:rsid w:val="0054735B"/>
    <w:rsid w:val="00547AF3"/>
    <w:rsid w:val="00547BA5"/>
    <w:rsid w:val="005504B4"/>
    <w:rsid w:val="0055106B"/>
    <w:rsid w:val="00551257"/>
    <w:rsid w:val="005515AC"/>
    <w:rsid w:val="00552788"/>
    <w:rsid w:val="00552F2D"/>
    <w:rsid w:val="00553B16"/>
    <w:rsid w:val="005550ED"/>
    <w:rsid w:val="005557AE"/>
    <w:rsid w:val="0055604B"/>
    <w:rsid w:val="005560A0"/>
    <w:rsid w:val="00556308"/>
    <w:rsid w:val="0055689D"/>
    <w:rsid w:val="00557306"/>
    <w:rsid w:val="0056015C"/>
    <w:rsid w:val="005604D7"/>
    <w:rsid w:val="005605F5"/>
    <w:rsid w:val="00561439"/>
    <w:rsid w:val="00561B06"/>
    <w:rsid w:val="00562145"/>
    <w:rsid w:val="0056250E"/>
    <w:rsid w:val="00562DDB"/>
    <w:rsid w:val="005630D9"/>
    <w:rsid w:val="00564D5C"/>
    <w:rsid w:val="005654E8"/>
    <w:rsid w:val="005660AB"/>
    <w:rsid w:val="005664FB"/>
    <w:rsid w:val="005665A3"/>
    <w:rsid w:val="00566980"/>
    <w:rsid w:val="00566A3F"/>
    <w:rsid w:val="00566C4A"/>
    <w:rsid w:val="005703D6"/>
    <w:rsid w:val="0057061E"/>
    <w:rsid w:val="005706AE"/>
    <w:rsid w:val="00572379"/>
    <w:rsid w:val="005727E5"/>
    <w:rsid w:val="0057292D"/>
    <w:rsid w:val="00572F26"/>
    <w:rsid w:val="005730B0"/>
    <w:rsid w:val="0057387A"/>
    <w:rsid w:val="00573C35"/>
    <w:rsid w:val="00573CEA"/>
    <w:rsid w:val="00574A6A"/>
    <w:rsid w:val="0057538A"/>
    <w:rsid w:val="005768FB"/>
    <w:rsid w:val="00576DE6"/>
    <w:rsid w:val="00577572"/>
    <w:rsid w:val="00577851"/>
    <w:rsid w:val="005800ED"/>
    <w:rsid w:val="00580542"/>
    <w:rsid w:val="005806A1"/>
    <w:rsid w:val="00580B9A"/>
    <w:rsid w:val="005814DD"/>
    <w:rsid w:val="00581787"/>
    <w:rsid w:val="00581B22"/>
    <w:rsid w:val="005820B0"/>
    <w:rsid w:val="0058254F"/>
    <w:rsid w:val="00582F31"/>
    <w:rsid w:val="00583117"/>
    <w:rsid w:val="00583192"/>
    <w:rsid w:val="005831B4"/>
    <w:rsid w:val="00583C21"/>
    <w:rsid w:val="00583E9E"/>
    <w:rsid w:val="005849EB"/>
    <w:rsid w:val="00584C1D"/>
    <w:rsid w:val="00584F57"/>
    <w:rsid w:val="00585CA6"/>
    <w:rsid w:val="00586386"/>
    <w:rsid w:val="00586AF3"/>
    <w:rsid w:val="00586DD6"/>
    <w:rsid w:val="00587731"/>
    <w:rsid w:val="0058785C"/>
    <w:rsid w:val="00587CFA"/>
    <w:rsid w:val="00590A8C"/>
    <w:rsid w:val="00590AAC"/>
    <w:rsid w:val="00590FB9"/>
    <w:rsid w:val="00591DD7"/>
    <w:rsid w:val="005926A7"/>
    <w:rsid w:val="00592954"/>
    <w:rsid w:val="00592AA4"/>
    <w:rsid w:val="00593AC6"/>
    <w:rsid w:val="00593C21"/>
    <w:rsid w:val="00593EEB"/>
    <w:rsid w:val="005942CA"/>
    <w:rsid w:val="00594347"/>
    <w:rsid w:val="005943EE"/>
    <w:rsid w:val="00594671"/>
    <w:rsid w:val="00594B9E"/>
    <w:rsid w:val="00595E88"/>
    <w:rsid w:val="00596166"/>
    <w:rsid w:val="005963C0"/>
    <w:rsid w:val="00596577"/>
    <w:rsid w:val="00596BDD"/>
    <w:rsid w:val="00596D6A"/>
    <w:rsid w:val="00597AE4"/>
    <w:rsid w:val="00597E7C"/>
    <w:rsid w:val="005A097A"/>
    <w:rsid w:val="005A2AAA"/>
    <w:rsid w:val="005A355B"/>
    <w:rsid w:val="005A3573"/>
    <w:rsid w:val="005A359C"/>
    <w:rsid w:val="005A40C0"/>
    <w:rsid w:val="005A4B80"/>
    <w:rsid w:val="005A5C76"/>
    <w:rsid w:val="005A73C3"/>
    <w:rsid w:val="005A740D"/>
    <w:rsid w:val="005A747B"/>
    <w:rsid w:val="005A773C"/>
    <w:rsid w:val="005A7F4F"/>
    <w:rsid w:val="005B13B3"/>
    <w:rsid w:val="005B14AD"/>
    <w:rsid w:val="005B18DB"/>
    <w:rsid w:val="005B1BFB"/>
    <w:rsid w:val="005B1F41"/>
    <w:rsid w:val="005B2856"/>
    <w:rsid w:val="005B47F7"/>
    <w:rsid w:val="005B4988"/>
    <w:rsid w:val="005B5743"/>
    <w:rsid w:val="005B5BD6"/>
    <w:rsid w:val="005B5C04"/>
    <w:rsid w:val="005B643F"/>
    <w:rsid w:val="005B6997"/>
    <w:rsid w:val="005B6A52"/>
    <w:rsid w:val="005B6B01"/>
    <w:rsid w:val="005B71A6"/>
    <w:rsid w:val="005B7ADD"/>
    <w:rsid w:val="005C012A"/>
    <w:rsid w:val="005C028F"/>
    <w:rsid w:val="005C0AAB"/>
    <w:rsid w:val="005C1B07"/>
    <w:rsid w:val="005C285C"/>
    <w:rsid w:val="005C2A3F"/>
    <w:rsid w:val="005C33AB"/>
    <w:rsid w:val="005C4285"/>
    <w:rsid w:val="005C4644"/>
    <w:rsid w:val="005C5C43"/>
    <w:rsid w:val="005C6AA6"/>
    <w:rsid w:val="005C6B4B"/>
    <w:rsid w:val="005C779A"/>
    <w:rsid w:val="005C790A"/>
    <w:rsid w:val="005C7A88"/>
    <w:rsid w:val="005D0146"/>
    <w:rsid w:val="005D0C21"/>
    <w:rsid w:val="005D1CFF"/>
    <w:rsid w:val="005D2602"/>
    <w:rsid w:val="005D2F40"/>
    <w:rsid w:val="005D2FA3"/>
    <w:rsid w:val="005D3F5F"/>
    <w:rsid w:val="005D4AD8"/>
    <w:rsid w:val="005D4C91"/>
    <w:rsid w:val="005D4F61"/>
    <w:rsid w:val="005D577E"/>
    <w:rsid w:val="005D5C7D"/>
    <w:rsid w:val="005D6077"/>
    <w:rsid w:val="005D6324"/>
    <w:rsid w:val="005D6582"/>
    <w:rsid w:val="005D781E"/>
    <w:rsid w:val="005E0391"/>
    <w:rsid w:val="005E0923"/>
    <w:rsid w:val="005E1567"/>
    <w:rsid w:val="005E1CD0"/>
    <w:rsid w:val="005E1F62"/>
    <w:rsid w:val="005E1FAD"/>
    <w:rsid w:val="005E2262"/>
    <w:rsid w:val="005E358C"/>
    <w:rsid w:val="005E413C"/>
    <w:rsid w:val="005E6FA5"/>
    <w:rsid w:val="005E7064"/>
    <w:rsid w:val="005F0AFB"/>
    <w:rsid w:val="005F1E58"/>
    <w:rsid w:val="005F2AA5"/>
    <w:rsid w:val="005F2CF9"/>
    <w:rsid w:val="005F2FCB"/>
    <w:rsid w:val="005F4103"/>
    <w:rsid w:val="005F466A"/>
    <w:rsid w:val="005F496E"/>
    <w:rsid w:val="005F4BCF"/>
    <w:rsid w:val="005F4DA4"/>
    <w:rsid w:val="005F5C6F"/>
    <w:rsid w:val="005F6006"/>
    <w:rsid w:val="005F74D8"/>
    <w:rsid w:val="00600E48"/>
    <w:rsid w:val="0060158E"/>
    <w:rsid w:val="00601FAF"/>
    <w:rsid w:val="006021CC"/>
    <w:rsid w:val="00602B61"/>
    <w:rsid w:val="00602E5C"/>
    <w:rsid w:val="00603166"/>
    <w:rsid w:val="0060379A"/>
    <w:rsid w:val="00603B0E"/>
    <w:rsid w:val="00604365"/>
    <w:rsid w:val="006049FC"/>
    <w:rsid w:val="00604EB6"/>
    <w:rsid w:val="006055BD"/>
    <w:rsid w:val="006055F6"/>
    <w:rsid w:val="00605F11"/>
    <w:rsid w:val="00611653"/>
    <w:rsid w:val="006118DD"/>
    <w:rsid w:val="00612451"/>
    <w:rsid w:val="0061277D"/>
    <w:rsid w:val="0061298D"/>
    <w:rsid w:val="00612C02"/>
    <w:rsid w:val="00612DEB"/>
    <w:rsid w:val="006135C6"/>
    <w:rsid w:val="0061408C"/>
    <w:rsid w:val="00614225"/>
    <w:rsid w:val="006147B4"/>
    <w:rsid w:val="00616BD7"/>
    <w:rsid w:val="00617AE8"/>
    <w:rsid w:val="006211A4"/>
    <w:rsid w:val="00621439"/>
    <w:rsid w:val="006234E6"/>
    <w:rsid w:val="00624252"/>
    <w:rsid w:val="00624BC2"/>
    <w:rsid w:val="006256C4"/>
    <w:rsid w:val="006257EC"/>
    <w:rsid w:val="00626E77"/>
    <w:rsid w:val="00627938"/>
    <w:rsid w:val="00630457"/>
    <w:rsid w:val="00630992"/>
    <w:rsid w:val="00631156"/>
    <w:rsid w:val="00631832"/>
    <w:rsid w:val="00631E72"/>
    <w:rsid w:val="006320B2"/>
    <w:rsid w:val="00633A4F"/>
    <w:rsid w:val="00634B45"/>
    <w:rsid w:val="0063506D"/>
    <w:rsid w:val="00635A74"/>
    <w:rsid w:val="00635D9C"/>
    <w:rsid w:val="00636B01"/>
    <w:rsid w:val="006379B9"/>
    <w:rsid w:val="00637C9E"/>
    <w:rsid w:val="00640E5C"/>
    <w:rsid w:val="0064125D"/>
    <w:rsid w:val="006415E3"/>
    <w:rsid w:val="00641886"/>
    <w:rsid w:val="00642282"/>
    <w:rsid w:val="006429AF"/>
    <w:rsid w:val="00642B64"/>
    <w:rsid w:val="00642F0B"/>
    <w:rsid w:val="00643A8E"/>
    <w:rsid w:val="00643EEB"/>
    <w:rsid w:val="006440DA"/>
    <w:rsid w:val="00644717"/>
    <w:rsid w:val="006463CC"/>
    <w:rsid w:val="00646C80"/>
    <w:rsid w:val="00646D47"/>
    <w:rsid w:val="00650D19"/>
    <w:rsid w:val="00651644"/>
    <w:rsid w:val="0065200D"/>
    <w:rsid w:val="0065229E"/>
    <w:rsid w:val="0065264E"/>
    <w:rsid w:val="00653A5B"/>
    <w:rsid w:val="00654F82"/>
    <w:rsid w:val="00654FE4"/>
    <w:rsid w:val="00655480"/>
    <w:rsid w:val="00655F4F"/>
    <w:rsid w:val="006563E0"/>
    <w:rsid w:val="00656A2F"/>
    <w:rsid w:val="00657774"/>
    <w:rsid w:val="0066071E"/>
    <w:rsid w:val="00660C19"/>
    <w:rsid w:val="006610AA"/>
    <w:rsid w:val="0066117E"/>
    <w:rsid w:val="006613C8"/>
    <w:rsid w:val="006614CD"/>
    <w:rsid w:val="006619F5"/>
    <w:rsid w:val="0066251D"/>
    <w:rsid w:val="00662B11"/>
    <w:rsid w:val="006631D9"/>
    <w:rsid w:val="006639DC"/>
    <w:rsid w:val="00664A3E"/>
    <w:rsid w:val="00665200"/>
    <w:rsid w:val="0066569A"/>
    <w:rsid w:val="00665D57"/>
    <w:rsid w:val="00666A20"/>
    <w:rsid w:val="0066795B"/>
    <w:rsid w:val="006711B4"/>
    <w:rsid w:val="006722A6"/>
    <w:rsid w:val="00672535"/>
    <w:rsid w:val="00672EBE"/>
    <w:rsid w:val="006737E9"/>
    <w:rsid w:val="006758EB"/>
    <w:rsid w:val="00675A16"/>
    <w:rsid w:val="00675E69"/>
    <w:rsid w:val="0067605E"/>
    <w:rsid w:val="00677763"/>
    <w:rsid w:val="0067799D"/>
    <w:rsid w:val="006808E7"/>
    <w:rsid w:val="006811BC"/>
    <w:rsid w:val="006812B3"/>
    <w:rsid w:val="00681A88"/>
    <w:rsid w:val="00682147"/>
    <w:rsid w:val="006828AA"/>
    <w:rsid w:val="0068293C"/>
    <w:rsid w:val="00682EDB"/>
    <w:rsid w:val="00682F43"/>
    <w:rsid w:val="006843F5"/>
    <w:rsid w:val="006864CA"/>
    <w:rsid w:val="00686A7D"/>
    <w:rsid w:val="00690AF0"/>
    <w:rsid w:val="00690CC6"/>
    <w:rsid w:val="006910AF"/>
    <w:rsid w:val="0069238A"/>
    <w:rsid w:val="006925CB"/>
    <w:rsid w:val="006926B7"/>
    <w:rsid w:val="00692775"/>
    <w:rsid w:val="00692C7D"/>
    <w:rsid w:val="006937C6"/>
    <w:rsid w:val="006946E1"/>
    <w:rsid w:val="0069527E"/>
    <w:rsid w:val="00695893"/>
    <w:rsid w:val="00696097"/>
    <w:rsid w:val="006964C6"/>
    <w:rsid w:val="006964D0"/>
    <w:rsid w:val="00696576"/>
    <w:rsid w:val="006967AA"/>
    <w:rsid w:val="00696879"/>
    <w:rsid w:val="00696C10"/>
    <w:rsid w:val="00696D20"/>
    <w:rsid w:val="00696D91"/>
    <w:rsid w:val="00697021"/>
    <w:rsid w:val="006A289B"/>
    <w:rsid w:val="006A3608"/>
    <w:rsid w:val="006A3ADA"/>
    <w:rsid w:val="006A3C3B"/>
    <w:rsid w:val="006A3C83"/>
    <w:rsid w:val="006A4023"/>
    <w:rsid w:val="006A4B64"/>
    <w:rsid w:val="006A5EA2"/>
    <w:rsid w:val="006A6855"/>
    <w:rsid w:val="006A6BBA"/>
    <w:rsid w:val="006A6F33"/>
    <w:rsid w:val="006A756E"/>
    <w:rsid w:val="006A7A94"/>
    <w:rsid w:val="006B06A0"/>
    <w:rsid w:val="006B0D78"/>
    <w:rsid w:val="006B10CC"/>
    <w:rsid w:val="006B1EE3"/>
    <w:rsid w:val="006B202F"/>
    <w:rsid w:val="006B28DB"/>
    <w:rsid w:val="006B4506"/>
    <w:rsid w:val="006B4667"/>
    <w:rsid w:val="006B467C"/>
    <w:rsid w:val="006B50B7"/>
    <w:rsid w:val="006B56CA"/>
    <w:rsid w:val="006B5C34"/>
    <w:rsid w:val="006B5C4B"/>
    <w:rsid w:val="006B5E20"/>
    <w:rsid w:val="006B5E7B"/>
    <w:rsid w:val="006B5E9D"/>
    <w:rsid w:val="006B61D3"/>
    <w:rsid w:val="006B63EE"/>
    <w:rsid w:val="006B6703"/>
    <w:rsid w:val="006B770F"/>
    <w:rsid w:val="006B7E10"/>
    <w:rsid w:val="006B7E57"/>
    <w:rsid w:val="006B7F18"/>
    <w:rsid w:val="006C037E"/>
    <w:rsid w:val="006C07C4"/>
    <w:rsid w:val="006C0B6D"/>
    <w:rsid w:val="006C1500"/>
    <w:rsid w:val="006C276D"/>
    <w:rsid w:val="006C2F4D"/>
    <w:rsid w:val="006C38F6"/>
    <w:rsid w:val="006C3A69"/>
    <w:rsid w:val="006C3E70"/>
    <w:rsid w:val="006C3FED"/>
    <w:rsid w:val="006C48A6"/>
    <w:rsid w:val="006C4A04"/>
    <w:rsid w:val="006C532E"/>
    <w:rsid w:val="006C5F2A"/>
    <w:rsid w:val="006C6195"/>
    <w:rsid w:val="006D0773"/>
    <w:rsid w:val="006D1654"/>
    <w:rsid w:val="006D1C8E"/>
    <w:rsid w:val="006D1CAC"/>
    <w:rsid w:val="006D283F"/>
    <w:rsid w:val="006D2BB7"/>
    <w:rsid w:val="006D3893"/>
    <w:rsid w:val="006D3D09"/>
    <w:rsid w:val="006D414D"/>
    <w:rsid w:val="006D42F8"/>
    <w:rsid w:val="006D4768"/>
    <w:rsid w:val="006D4C8A"/>
    <w:rsid w:val="006D5763"/>
    <w:rsid w:val="006D5BEC"/>
    <w:rsid w:val="006D6BF3"/>
    <w:rsid w:val="006D6D28"/>
    <w:rsid w:val="006D6DE2"/>
    <w:rsid w:val="006D7BC4"/>
    <w:rsid w:val="006E03C4"/>
    <w:rsid w:val="006E05FD"/>
    <w:rsid w:val="006E133C"/>
    <w:rsid w:val="006E1671"/>
    <w:rsid w:val="006E2F18"/>
    <w:rsid w:val="006E3AC6"/>
    <w:rsid w:val="006E3F71"/>
    <w:rsid w:val="006E4987"/>
    <w:rsid w:val="006E4EE4"/>
    <w:rsid w:val="006E5480"/>
    <w:rsid w:val="006E5856"/>
    <w:rsid w:val="006E5A76"/>
    <w:rsid w:val="006E6BC5"/>
    <w:rsid w:val="006E7A1C"/>
    <w:rsid w:val="006E7D62"/>
    <w:rsid w:val="006E7D8C"/>
    <w:rsid w:val="006E7E49"/>
    <w:rsid w:val="006F0EF0"/>
    <w:rsid w:val="006F1E07"/>
    <w:rsid w:val="006F1F74"/>
    <w:rsid w:val="006F24EB"/>
    <w:rsid w:val="006F2A27"/>
    <w:rsid w:val="006F2B43"/>
    <w:rsid w:val="006F30C2"/>
    <w:rsid w:val="006F3766"/>
    <w:rsid w:val="006F3D90"/>
    <w:rsid w:val="006F4F3E"/>
    <w:rsid w:val="006F607B"/>
    <w:rsid w:val="006F73C7"/>
    <w:rsid w:val="006F7C10"/>
    <w:rsid w:val="00700357"/>
    <w:rsid w:val="00700D1A"/>
    <w:rsid w:val="0070194D"/>
    <w:rsid w:val="00701D5A"/>
    <w:rsid w:val="00702085"/>
    <w:rsid w:val="00702444"/>
    <w:rsid w:val="00702A23"/>
    <w:rsid w:val="00702E52"/>
    <w:rsid w:val="00703A06"/>
    <w:rsid w:val="00704720"/>
    <w:rsid w:val="00704F7F"/>
    <w:rsid w:val="00704FD7"/>
    <w:rsid w:val="00705361"/>
    <w:rsid w:val="007055F6"/>
    <w:rsid w:val="007057E3"/>
    <w:rsid w:val="00706148"/>
    <w:rsid w:val="00706918"/>
    <w:rsid w:val="00707143"/>
    <w:rsid w:val="007072A3"/>
    <w:rsid w:val="00707E9A"/>
    <w:rsid w:val="0071103C"/>
    <w:rsid w:val="00711367"/>
    <w:rsid w:val="0071252E"/>
    <w:rsid w:val="0071333F"/>
    <w:rsid w:val="0071334E"/>
    <w:rsid w:val="00713DB2"/>
    <w:rsid w:val="00714517"/>
    <w:rsid w:val="00714651"/>
    <w:rsid w:val="007148E8"/>
    <w:rsid w:val="00715FA1"/>
    <w:rsid w:val="00720C01"/>
    <w:rsid w:val="00721B77"/>
    <w:rsid w:val="00721DDF"/>
    <w:rsid w:val="00721E5B"/>
    <w:rsid w:val="007235CC"/>
    <w:rsid w:val="007235F8"/>
    <w:rsid w:val="007237C0"/>
    <w:rsid w:val="00723815"/>
    <w:rsid w:val="00723C88"/>
    <w:rsid w:val="00723F56"/>
    <w:rsid w:val="00724618"/>
    <w:rsid w:val="00724847"/>
    <w:rsid w:val="00724C39"/>
    <w:rsid w:val="00724C7B"/>
    <w:rsid w:val="00724F05"/>
    <w:rsid w:val="00725488"/>
    <w:rsid w:val="007254F7"/>
    <w:rsid w:val="00725681"/>
    <w:rsid w:val="0072596D"/>
    <w:rsid w:val="00726101"/>
    <w:rsid w:val="0072620A"/>
    <w:rsid w:val="007277D5"/>
    <w:rsid w:val="00727B65"/>
    <w:rsid w:val="00730183"/>
    <w:rsid w:val="007310EB"/>
    <w:rsid w:val="0073215A"/>
    <w:rsid w:val="007324DC"/>
    <w:rsid w:val="00732AB0"/>
    <w:rsid w:val="00733586"/>
    <w:rsid w:val="00734C6B"/>
    <w:rsid w:val="00734D8B"/>
    <w:rsid w:val="00735A4F"/>
    <w:rsid w:val="00735FAD"/>
    <w:rsid w:val="007379D0"/>
    <w:rsid w:val="00737A28"/>
    <w:rsid w:val="007418D9"/>
    <w:rsid w:val="0074273A"/>
    <w:rsid w:val="00742B8C"/>
    <w:rsid w:val="007430ED"/>
    <w:rsid w:val="0074351B"/>
    <w:rsid w:val="00743F36"/>
    <w:rsid w:val="0074425E"/>
    <w:rsid w:val="007443A0"/>
    <w:rsid w:val="00746A09"/>
    <w:rsid w:val="00747345"/>
    <w:rsid w:val="007505F5"/>
    <w:rsid w:val="007512FA"/>
    <w:rsid w:val="007515B7"/>
    <w:rsid w:val="007518A2"/>
    <w:rsid w:val="00751BFD"/>
    <w:rsid w:val="00753465"/>
    <w:rsid w:val="00753D4B"/>
    <w:rsid w:val="00754C20"/>
    <w:rsid w:val="00754F29"/>
    <w:rsid w:val="007550AB"/>
    <w:rsid w:val="007553CC"/>
    <w:rsid w:val="007557E0"/>
    <w:rsid w:val="007558CF"/>
    <w:rsid w:val="0075597D"/>
    <w:rsid w:val="007560A8"/>
    <w:rsid w:val="00756200"/>
    <w:rsid w:val="0075743F"/>
    <w:rsid w:val="00760ED4"/>
    <w:rsid w:val="007615A4"/>
    <w:rsid w:val="007617E9"/>
    <w:rsid w:val="00762397"/>
    <w:rsid w:val="00762D20"/>
    <w:rsid w:val="007636B4"/>
    <w:rsid w:val="007638DB"/>
    <w:rsid w:val="00766966"/>
    <w:rsid w:val="00766B87"/>
    <w:rsid w:val="0076703A"/>
    <w:rsid w:val="0076726A"/>
    <w:rsid w:val="00767B8D"/>
    <w:rsid w:val="00767E74"/>
    <w:rsid w:val="007714F4"/>
    <w:rsid w:val="007727ED"/>
    <w:rsid w:val="00772BE7"/>
    <w:rsid w:val="00773424"/>
    <w:rsid w:val="0077422E"/>
    <w:rsid w:val="00774402"/>
    <w:rsid w:val="00774680"/>
    <w:rsid w:val="00774787"/>
    <w:rsid w:val="00774908"/>
    <w:rsid w:val="00774B6A"/>
    <w:rsid w:val="00774C51"/>
    <w:rsid w:val="00774F05"/>
    <w:rsid w:val="00775038"/>
    <w:rsid w:val="00775889"/>
    <w:rsid w:val="00775F9B"/>
    <w:rsid w:val="00776C11"/>
    <w:rsid w:val="007776A0"/>
    <w:rsid w:val="00780791"/>
    <w:rsid w:val="00780CCF"/>
    <w:rsid w:val="00782386"/>
    <w:rsid w:val="00782A47"/>
    <w:rsid w:val="00782B1D"/>
    <w:rsid w:val="00782E9C"/>
    <w:rsid w:val="00783582"/>
    <w:rsid w:val="00783A03"/>
    <w:rsid w:val="00783AF0"/>
    <w:rsid w:val="00783CF2"/>
    <w:rsid w:val="00784012"/>
    <w:rsid w:val="00784677"/>
    <w:rsid w:val="007856BE"/>
    <w:rsid w:val="0078575B"/>
    <w:rsid w:val="0078585E"/>
    <w:rsid w:val="00785969"/>
    <w:rsid w:val="007860C5"/>
    <w:rsid w:val="00786DAC"/>
    <w:rsid w:val="00787870"/>
    <w:rsid w:val="00787CBF"/>
    <w:rsid w:val="00790340"/>
    <w:rsid w:val="0079077C"/>
    <w:rsid w:val="0079094A"/>
    <w:rsid w:val="00790CAC"/>
    <w:rsid w:val="00791A40"/>
    <w:rsid w:val="00792105"/>
    <w:rsid w:val="007924A2"/>
    <w:rsid w:val="00792970"/>
    <w:rsid w:val="00792AF6"/>
    <w:rsid w:val="0079371F"/>
    <w:rsid w:val="007937A9"/>
    <w:rsid w:val="00793811"/>
    <w:rsid w:val="007944DC"/>
    <w:rsid w:val="0079555D"/>
    <w:rsid w:val="007959E1"/>
    <w:rsid w:val="007965DB"/>
    <w:rsid w:val="00796BBE"/>
    <w:rsid w:val="00796C02"/>
    <w:rsid w:val="007A022B"/>
    <w:rsid w:val="007A0EED"/>
    <w:rsid w:val="007A2DF0"/>
    <w:rsid w:val="007A2F51"/>
    <w:rsid w:val="007A30FD"/>
    <w:rsid w:val="007A3576"/>
    <w:rsid w:val="007A3DF5"/>
    <w:rsid w:val="007A4AB6"/>
    <w:rsid w:val="007A4C2C"/>
    <w:rsid w:val="007A5212"/>
    <w:rsid w:val="007A64D2"/>
    <w:rsid w:val="007A6CAE"/>
    <w:rsid w:val="007A6FB1"/>
    <w:rsid w:val="007A799E"/>
    <w:rsid w:val="007B0263"/>
    <w:rsid w:val="007B0401"/>
    <w:rsid w:val="007B077A"/>
    <w:rsid w:val="007B0B4B"/>
    <w:rsid w:val="007B0B52"/>
    <w:rsid w:val="007B1318"/>
    <w:rsid w:val="007B21BF"/>
    <w:rsid w:val="007B322F"/>
    <w:rsid w:val="007B364F"/>
    <w:rsid w:val="007B43A9"/>
    <w:rsid w:val="007B57BF"/>
    <w:rsid w:val="007B6807"/>
    <w:rsid w:val="007B689C"/>
    <w:rsid w:val="007B721F"/>
    <w:rsid w:val="007B7EF1"/>
    <w:rsid w:val="007C022B"/>
    <w:rsid w:val="007C092C"/>
    <w:rsid w:val="007C149B"/>
    <w:rsid w:val="007C1523"/>
    <w:rsid w:val="007C16F7"/>
    <w:rsid w:val="007C1C17"/>
    <w:rsid w:val="007C1EF8"/>
    <w:rsid w:val="007C1F4B"/>
    <w:rsid w:val="007C352C"/>
    <w:rsid w:val="007C3894"/>
    <w:rsid w:val="007C4729"/>
    <w:rsid w:val="007C4BF5"/>
    <w:rsid w:val="007C6159"/>
    <w:rsid w:val="007C6D9A"/>
    <w:rsid w:val="007D0793"/>
    <w:rsid w:val="007D0A11"/>
    <w:rsid w:val="007D1697"/>
    <w:rsid w:val="007D1A5A"/>
    <w:rsid w:val="007D21D0"/>
    <w:rsid w:val="007D2685"/>
    <w:rsid w:val="007D27E2"/>
    <w:rsid w:val="007D32AD"/>
    <w:rsid w:val="007D3575"/>
    <w:rsid w:val="007D4014"/>
    <w:rsid w:val="007D42A3"/>
    <w:rsid w:val="007D48C2"/>
    <w:rsid w:val="007D4B0F"/>
    <w:rsid w:val="007D51C1"/>
    <w:rsid w:val="007D5A43"/>
    <w:rsid w:val="007D7757"/>
    <w:rsid w:val="007D7D01"/>
    <w:rsid w:val="007E1568"/>
    <w:rsid w:val="007E195A"/>
    <w:rsid w:val="007E2B18"/>
    <w:rsid w:val="007E319B"/>
    <w:rsid w:val="007E3865"/>
    <w:rsid w:val="007E4273"/>
    <w:rsid w:val="007E48C9"/>
    <w:rsid w:val="007E4BC1"/>
    <w:rsid w:val="007E4EF4"/>
    <w:rsid w:val="007E5681"/>
    <w:rsid w:val="007E6A9D"/>
    <w:rsid w:val="007E6D48"/>
    <w:rsid w:val="007E7CBF"/>
    <w:rsid w:val="007E7FD8"/>
    <w:rsid w:val="007F03AB"/>
    <w:rsid w:val="007F05FD"/>
    <w:rsid w:val="007F08B5"/>
    <w:rsid w:val="007F160B"/>
    <w:rsid w:val="007F18E8"/>
    <w:rsid w:val="007F1BF7"/>
    <w:rsid w:val="007F1F1F"/>
    <w:rsid w:val="007F2BD8"/>
    <w:rsid w:val="007F3374"/>
    <w:rsid w:val="007F3719"/>
    <w:rsid w:val="007F38C4"/>
    <w:rsid w:val="007F3A50"/>
    <w:rsid w:val="007F3D94"/>
    <w:rsid w:val="007F4A12"/>
    <w:rsid w:val="007F4CAA"/>
    <w:rsid w:val="007F627A"/>
    <w:rsid w:val="007F634C"/>
    <w:rsid w:val="007F641C"/>
    <w:rsid w:val="007F6711"/>
    <w:rsid w:val="007F7215"/>
    <w:rsid w:val="007F72A4"/>
    <w:rsid w:val="0080126D"/>
    <w:rsid w:val="00801C9C"/>
    <w:rsid w:val="008045B2"/>
    <w:rsid w:val="00804C20"/>
    <w:rsid w:val="0080549E"/>
    <w:rsid w:val="0080725D"/>
    <w:rsid w:val="008072A6"/>
    <w:rsid w:val="00807731"/>
    <w:rsid w:val="0081047E"/>
    <w:rsid w:val="0081070A"/>
    <w:rsid w:val="00810931"/>
    <w:rsid w:val="008109FA"/>
    <w:rsid w:val="00811340"/>
    <w:rsid w:val="00811631"/>
    <w:rsid w:val="0081187A"/>
    <w:rsid w:val="00811E20"/>
    <w:rsid w:val="00812046"/>
    <w:rsid w:val="00812576"/>
    <w:rsid w:val="0081286F"/>
    <w:rsid w:val="00812B1E"/>
    <w:rsid w:val="00813767"/>
    <w:rsid w:val="00814135"/>
    <w:rsid w:val="0081424B"/>
    <w:rsid w:val="00814D4B"/>
    <w:rsid w:val="00815000"/>
    <w:rsid w:val="008162C8"/>
    <w:rsid w:val="00816586"/>
    <w:rsid w:val="008167C0"/>
    <w:rsid w:val="0081717B"/>
    <w:rsid w:val="008176EC"/>
    <w:rsid w:val="00820125"/>
    <w:rsid w:val="00820429"/>
    <w:rsid w:val="008213A5"/>
    <w:rsid w:val="00821C99"/>
    <w:rsid w:val="008222B0"/>
    <w:rsid w:val="0082273E"/>
    <w:rsid w:val="00823AB7"/>
    <w:rsid w:val="00823F78"/>
    <w:rsid w:val="0082554E"/>
    <w:rsid w:val="008259F0"/>
    <w:rsid w:val="00827871"/>
    <w:rsid w:val="00827E9A"/>
    <w:rsid w:val="00830531"/>
    <w:rsid w:val="008306F6"/>
    <w:rsid w:val="00830F3B"/>
    <w:rsid w:val="0083168E"/>
    <w:rsid w:val="0083244F"/>
    <w:rsid w:val="00832828"/>
    <w:rsid w:val="0083322C"/>
    <w:rsid w:val="00834824"/>
    <w:rsid w:val="00834E94"/>
    <w:rsid w:val="00835B2F"/>
    <w:rsid w:val="00836798"/>
    <w:rsid w:val="00836DEE"/>
    <w:rsid w:val="00836EB1"/>
    <w:rsid w:val="00837A39"/>
    <w:rsid w:val="00837A3C"/>
    <w:rsid w:val="00837EA2"/>
    <w:rsid w:val="00840844"/>
    <w:rsid w:val="00840EDD"/>
    <w:rsid w:val="00841E6A"/>
    <w:rsid w:val="008423BF"/>
    <w:rsid w:val="00842F73"/>
    <w:rsid w:val="0084317D"/>
    <w:rsid w:val="0084347C"/>
    <w:rsid w:val="008436FC"/>
    <w:rsid w:val="00843707"/>
    <w:rsid w:val="008438B6"/>
    <w:rsid w:val="00843DD9"/>
    <w:rsid w:val="00844939"/>
    <w:rsid w:val="00844BC3"/>
    <w:rsid w:val="00844DB4"/>
    <w:rsid w:val="00845112"/>
    <w:rsid w:val="00846631"/>
    <w:rsid w:val="00846F44"/>
    <w:rsid w:val="00850D4B"/>
    <w:rsid w:val="00851B2E"/>
    <w:rsid w:val="00851B42"/>
    <w:rsid w:val="00852376"/>
    <w:rsid w:val="00852BD0"/>
    <w:rsid w:val="0085317A"/>
    <w:rsid w:val="008534EE"/>
    <w:rsid w:val="008543FB"/>
    <w:rsid w:val="008546D1"/>
    <w:rsid w:val="00854E59"/>
    <w:rsid w:val="00855890"/>
    <w:rsid w:val="0085664B"/>
    <w:rsid w:val="00857EA9"/>
    <w:rsid w:val="008604A5"/>
    <w:rsid w:val="00861B35"/>
    <w:rsid w:val="00862FD1"/>
    <w:rsid w:val="00863287"/>
    <w:rsid w:val="008640CA"/>
    <w:rsid w:val="00864247"/>
    <w:rsid w:val="008644EC"/>
    <w:rsid w:val="00865075"/>
    <w:rsid w:val="0086663A"/>
    <w:rsid w:val="00866874"/>
    <w:rsid w:val="00867759"/>
    <w:rsid w:val="00870622"/>
    <w:rsid w:val="00870F7A"/>
    <w:rsid w:val="00871036"/>
    <w:rsid w:val="008728E8"/>
    <w:rsid w:val="00872DE0"/>
    <w:rsid w:val="00873988"/>
    <w:rsid w:val="0087424F"/>
    <w:rsid w:val="00874380"/>
    <w:rsid w:val="00874D2E"/>
    <w:rsid w:val="0087588A"/>
    <w:rsid w:val="00875998"/>
    <w:rsid w:val="00876746"/>
    <w:rsid w:val="00876A30"/>
    <w:rsid w:val="00876B64"/>
    <w:rsid w:val="00877881"/>
    <w:rsid w:val="008807F0"/>
    <w:rsid w:val="00880898"/>
    <w:rsid w:val="00880A1C"/>
    <w:rsid w:val="00880A7D"/>
    <w:rsid w:val="00881783"/>
    <w:rsid w:val="00881ACF"/>
    <w:rsid w:val="0088263D"/>
    <w:rsid w:val="00882F15"/>
    <w:rsid w:val="0088306C"/>
    <w:rsid w:val="008845DD"/>
    <w:rsid w:val="0088464B"/>
    <w:rsid w:val="00884F98"/>
    <w:rsid w:val="0088535A"/>
    <w:rsid w:val="0088558F"/>
    <w:rsid w:val="008857EA"/>
    <w:rsid w:val="008859E0"/>
    <w:rsid w:val="00885C24"/>
    <w:rsid w:val="00885D8C"/>
    <w:rsid w:val="00886CB7"/>
    <w:rsid w:val="00886EE5"/>
    <w:rsid w:val="008878D0"/>
    <w:rsid w:val="00890CF2"/>
    <w:rsid w:val="0089192D"/>
    <w:rsid w:val="00891962"/>
    <w:rsid w:val="0089494E"/>
    <w:rsid w:val="00894A07"/>
    <w:rsid w:val="00895D16"/>
    <w:rsid w:val="00896706"/>
    <w:rsid w:val="00896CB4"/>
    <w:rsid w:val="00896CCF"/>
    <w:rsid w:val="00897817"/>
    <w:rsid w:val="00897FA9"/>
    <w:rsid w:val="008A08E8"/>
    <w:rsid w:val="008A15B7"/>
    <w:rsid w:val="008A21E7"/>
    <w:rsid w:val="008A29BB"/>
    <w:rsid w:val="008A37D4"/>
    <w:rsid w:val="008A3C12"/>
    <w:rsid w:val="008A42C5"/>
    <w:rsid w:val="008A44B0"/>
    <w:rsid w:val="008A45AA"/>
    <w:rsid w:val="008A4AD0"/>
    <w:rsid w:val="008A767A"/>
    <w:rsid w:val="008A7CC1"/>
    <w:rsid w:val="008B0813"/>
    <w:rsid w:val="008B08F6"/>
    <w:rsid w:val="008B0CF8"/>
    <w:rsid w:val="008B0FBB"/>
    <w:rsid w:val="008B1440"/>
    <w:rsid w:val="008B1A98"/>
    <w:rsid w:val="008B1F91"/>
    <w:rsid w:val="008B20BB"/>
    <w:rsid w:val="008B3AEC"/>
    <w:rsid w:val="008B4248"/>
    <w:rsid w:val="008B4610"/>
    <w:rsid w:val="008B5EED"/>
    <w:rsid w:val="008B6FEE"/>
    <w:rsid w:val="008B7385"/>
    <w:rsid w:val="008B787F"/>
    <w:rsid w:val="008B7CFF"/>
    <w:rsid w:val="008C002D"/>
    <w:rsid w:val="008C04E4"/>
    <w:rsid w:val="008C0602"/>
    <w:rsid w:val="008C1BF9"/>
    <w:rsid w:val="008C2AD1"/>
    <w:rsid w:val="008C2B29"/>
    <w:rsid w:val="008C3818"/>
    <w:rsid w:val="008C47BB"/>
    <w:rsid w:val="008C498E"/>
    <w:rsid w:val="008C4B54"/>
    <w:rsid w:val="008C537B"/>
    <w:rsid w:val="008C7222"/>
    <w:rsid w:val="008C7532"/>
    <w:rsid w:val="008C7C0F"/>
    <w:rsid w:val="008D0845"/>
    <w:rsid w:val="008D0854"/>
    <w:rsid w:val="008D1673"/>
    <w:rsid w:val="008D1691"/>
    <w:rsid w:val="008D31B4"/>
    <w:rsid w:val="008D384B"/>
    <w:rsid w:val="008D44A4"/>
    <w:rsid w:val="008D4A5C"/>
    <w:rsid w:val="008D5F21"/>
    <w:rsid w:val="008D63B7"/>
    <w:rsid w:val="008D6D4D"/>
    <w:rsid w:val="008D7426"/>
    <w:rsid w:val="008D7751"/>
    <w:rsid w:val="008D7A4D"/>
    <w:rsid w:val="008D7B23"/>
    <w:rsid w:val="008D7C15"/>
    <w:rsid w:val="008E0A37"/>
    <w:rsid w:val="008E0EE5"/>
    <w:rsid w:val="008E1C35"/>
    <w:rsid w:val="008E28F7"/>
    <w:rsid w:val="008E2C51"/>
    <w:rsid w:val="008E3615"/>
    <w:rsid w:val="008E38F5"/>
    <w:rsid w:val="008E3BE1"/>
    <w:rsid w:val="008E3D6A"/>
    <w:rsid w:val="008E4443"/>
    <w:rsid w:val="008E50B6"/>
    <w:rsid w:val="008E5EC3"/>
    <w:rsid w:val="008E6BAC"/>
    <w:rsid w:val="008E7518"/>
    <w:rsid w:val="008E7C10"/>
    <w:rsid w:val="008F14FB"/>
    <w:rsid w:val="008F2165"/>
    <w:rsid w:val="008F232B"/>
    <w:rsid w:val="008F26CC"/>
    <w:rsid w:val="008F2C73"/>
    <w:rsid w:val="008F32A7"/>
    <w:rsid w:val="008F373F"/>
    <w:rsid w:val="008F392B"/>
    <w:rsid w:val="008F39EA"/>
    <w:rsid w:val="008F45BD"/>
    <w:rsid w:val="008F496F"/>
    <w:rsid w:val="008F4F28"/>
    <w:rsid w:val="008F4F96"/>
    <w:rsid w:val="008F5562"/>
    <w:rsid w:val="008F5ED3"/>
    <w:rsid w:val="008F628F"/>
    <w:rsid w:val="008F6554"/>
    <w:rsid w:val="008F7503"/>
    <w:rsid w:val="008F7900"/>
    <w:rsid w:val="008F7AFE"/>
    <w:rsid w:val="008F7BAE"/>
    <w:rsid w:val="008F7E38"/>
    <w:rsid w:val="0090013A"/>
    <w:rsid w:val="00900A68"/>
    <w:rsid w:val="00900AF8"/>
    <w:rsid w:val="00900C9E"/>
    <w:rsid w:val="00900E32"/>
    <w:rsid w:val="00901CF9"/>
    <w:rsid w:val="009031C8"/>
    <w:rsid w:val="00904394"/>
    <w:rsid w:val="009044DF"/>
    <w:rsid w:val="00906EA9"/>
    <w:rsid w:val="009074B4"/>
    <w:rsid w:val="00907602"/>
    <w:rsid w:val="00907698"/>
    <w:rsid w:val="009078BD"/>
    <w:rsid w:val="009105F6"/>
    <w:rsid w:val="00910867"/>
    <w:rsid w:val="00910ED1"/>
    <w:rsid w:val="00911042"/>
    <w:rsid w:val="00912983"/>
    <w:rsid w:val="0091326A"/>
    <w:rsid w:val="009137DF"/>
    <w:rsid w:val="00913A1E"/>
    <w:rsid w:val="00913B79"/>
    <w:rsid w:val="00913CF5"/>
    <w:rsid w:val="00913F4E"/>
    <w:rsid w:val="00914165"/>
    <w:rsid w:val="00914F43"/>
    <w:rsid w:val="00915897"/>
    <w:rsid w:val="009164F6"/>
    <w:rsid w:val="009165EE"/>
    <w:rsid w:val="0091762B"/>
    <w:rsid w:val="00917DE4"/>
    <w:rsid w:val="00920453"/>
    <w:rsid w:val="00920D03"/>
    <w:rsid w:val="00920E9B"/>
    <w:rsid w:val="00921BA7"/>
    <w:rsid w:val="009227E2"/>
    <w:rsid w:val="0092283A"/>
    <w:rsid w:val="00923EA4"/>
    <w:rsid w:val="00923EE8"/>
    <w:rsid w:val="009242B8"/>
    <w:rsid w:val="00924477"/>
    <w:rsid w:val="00924662"/>
    <w:rsid w:val="00924DB1"/>
    <w:rsid w:val="00925736"/>
    <w:rsid w:val="00925AF2"/>
    <w:rsid w:val="00927AFA"/>
    <w:rsid w:val="00927B52"/>
    <w:rsid w:val="00927C97"/>
    <w:rsid w:val="00927D7E"/>
    <w:rsid w:val="00930138"/>
    <w:rsid w:val="00930592"/>
    <w:rsid w:val="00930672"/>
    <w:rsid w:val="009306C1"/>
    <w:rsid w:val="009308DC"/>
    <w:rsid w:val="00930A4D"/>
    <w:rsid w:val="0093122F"/>
    <w:rsid w:val="0093133A"/>
    <w:rsid w:val="009313A2"/>
    <w:rsid w:val="009316CF"/>
    <w:rsid w:val="009319C0"/>
    <w:rsid w:val="00931A02"/>
    <w:rsid w:val="00931EA3"/>
    <w:rsid w:val="0093268F"/>
    <w:rsid w:val="00932CCB"/>
    <w:rsid w:val="00932F37"/>
    <w:rsid w:val="0093323E"/>
    <w:rsid w:val="009339C5"/>
    <w:rsid w:val="00933D67"/>
    <w:rsid w:val="00934208"/>
    <w:rsid w:val="00934239"/>
    <w:rsid w:val="009343C6"/>
    <w:rsid w:val="00934811"/>
    <w:rsid w:val="0093494B"/>
    <w:rsid w:val="0093593F"/>
    <w:rsid w:val="00935D7B"/>
    <w:rsid w:val="009361C6"/>
    <w:rsid w:val="00936929"/>
    <w:rsid w:val="00937306"/>
    <w:rsid w:val="0093799C"/>
    <w:rsid w:val="00937BC8"/>
    <w:rsid w:val="0094035C"/>
    <w:rsid w:val="00940E80"/>
    <w:rsid w:val="00941353"/>
    <w:rsid w:val="00942049"/>
    <w:rsid w:val="0094246E"/>
    <w:rsid w:val="00942B6C"/>
    <w:rsid w:val="00943619"/>
    <w:rsid w:val="009446A9"/>
    <w:rsid w:val="00944F55"/>
    <w:rsid w:val="00944F88"/>
    <w:rsid w:val="0094574C"/>
    <w:rsid w:val="00946507"/>
    <w:rsid w:val="00947F20"/>
    <w:rsid w:val="00950CC5"/>
    <w:rsid w:val="0095156E"/>
    <w:rsid w:val="00951D7E"/>
    <w:rsid w:val="00951E6C"/>
    <w:rsid w:val="00951F3C"/>
    <w:rsid w:val="0095200C"/>
    <w:rsid w:val="00952034"/>
    <w:rsid w:val="00952167"/>
    <w:rsid w:val="00952484"/>
    <w:rsid w:val="009524CE"/>
    <w:rsid w:val="0095285C"/>
    <w:rsid w:val="009534B7"/>
    <w:rsid w:val="00953AB4"/>
    <w:rsid w:val="00953BF4"/>
    <w:rsid w:val="00953FE2"/>
    <w:rsid w:val="009545C4"/>
    <w:rsid w:val="0095509E"/>
    <w:rsid w:val="009553C1"/>
    <w:rsid w:val="00955596"/>
    <w:rsid w:val="00955B7C"/>
    <w:rsid w:val="00956219"/>
    <w:rsid w:val="00956391"/>
    <w:rsid w:val="009608D0"/>
    <w:rsid w:val="00960B98"/>
    <w:rsid w:val="009614F1"/>
    <w:rsid w:val="009617D3"/>
    <w:rsid w:val="00961F9B"/>
    <w:rsid w:val="00963785"/>
    <w:rsid w:val="009644A6"/>
    <w:rsid w:val="00964CC0"/>
    <w:rsid w:val="009670BD"/>
    <w:rsid w:val="00967E0B"/>
    <w:rsid w:val="0097055D"/>
    <w:rsid w:val="0097199E"/>
    <w:rsid w:val="00972684"/>
    <w:rsid w:val="00972886"/>
    <w:rsid w:val="00973885"/>
    <w:rsid w:val="0097422E"/>
    <w:rsid w:val="009742CA"/>
    <w:rsid w:val="00975423"/>
    <w:rsid w:val="00975FFB"/>
    <w:rsid w:val="00976A74"/>
    <w:rsid w:val="00977049"/>
    <w:rsid w:val="00977476"/>
    <w:rsid w:val="009776D8"/>
    <w:rsid w:val="00977B49"/>
    <w:rsid w:val="00981BCE"/>
    <w:rsid w:val="00982020"/>
    <w:rsid w:val="009826B4"/>
    <w:rsid w:val="0098290C"/>
    <w:rsid w:val="00982F2A"/>
    <w:rsid w:val="00983418"/>
    <w:rsid w:val="009835C7"/>
    <w:rsid w:val="0098409A"/>
    <w:rsid w:val="0098454F"/>
    <w:rsid w:val="009845E5"/>
    <w:rsid w:val="00984AAE"/>
    <w:rsid w:val="00984B4D"/>
    <w:rsid w:val="00985721"/>
    <w:rsid w:val="00987B59"/>
    <w:rsid w:val="009902DF"/>
    <w:rsid w:val="00990DD4"/>
    <w:rsid w:val="00990EB9"/>
    <w:rsid w:val="00990FDF"/>
    <w:rsid w:val="009912CF"/>
    <w:rsid w:val="00991BF8"/>
    <w:rsid w:val="00991C39"/>
    <w:rsid w:val="009922BC"/>
    <w:rsid w:val="00992623"/>
    <w:rsid w:val="0099531E"/>
    <w:rsid w:val="00996603"/>
    <w:rsid w:val="009969CD"/>
    <w:rsid w:val="009971C5"/>
    <w:rsid w:val="00997289"/>
    <w:rsid w:val="009A0932"/>
    <w:rsid w:val="009A0BC9"/>
    <w:rsid w:val="009A0C26"/>
    <w:rsid w:val="009A1F0F"/>
    <w:rsid w:val="009A282D"/>
    <w:rsid w:val="009A2891"/>
    <w:rsid w:val="009A29C1"/>
    <w:rsid w:val="009A2D57"/>
    <w:rsid w:val="009A2F70"/>
    <w:rsid w:val="009A31A3"/>
    <w:rsid w:val="009A4E3C"/>
    <w:rsid w:val="009A5815"/>
    <w:rsid w:val="009A5B98"/>
    <w:rsid w:val="009A7868"/>
    <w:rsid w:val="009B0FE1"/>
    <w:rsid w:val="009B11A2"/>
    <w:rsid w:val="009B23C9"/>
    <w:rsid w:val="009B2A78"/>
    <w:rsid w:val="009B3744"/>
    <w:rsid w:val="009B3B0C"/>
    <w:rsid w:val="009B4098"/>
    <w:rsid w:val="009B49DB"/>
    <w:rsid w:val="009B4F38"/>
    <w:rsid w:val="009B67A2"/>
    <w:rsid w:val="009B7419"/>
    <w:rsid w:val="009B7A45"/>
    <w:rsid w:val="009B7A9D"/>
    <w:rsid w:val="009B7CD0"/>
    <w:rsid w:val="009B7D4E"/>
    <w:rsid w:val="009B7ED3"/>
    <w:rsid w:val="009C0F46"/>
    <w:rsid w:val="009C18B9"/>
    <w:rsid w:val="009C1C0F"/>
    <w:rsid w:val="009C1C12"/>
    <w:rsid w:val="009C33B9"/>
    <w:rsid w:val="009C3799"/>
    <w:rsid w:val="009C4379"/>
    <w:rsid w:val="009C5275"/>
    <w:rsid w:val="009C5841"/>
    <w:rsid w:val="009C6648"/>
    <w:rsid w:val="009C69C5"/>
    <w:rsid w:val="009D0863"/>
    <w:rsid w:val="009D0889"/>
    <w:rsid w:val="009D0DD2"/>
    <w:rsid w:val="009D0F38"/>
    <w:rsid w:val="009D0FC6"/>
    <w:rsid w:val="009D1BAB"/>
    <w:rsid w:val="009D28F7"/>
    <w:rsid w:val="009D295D"/>
    <w:rsid w:val="009D3E75"/>
    <w:rsid w:val="009D40FF"/>
    <w:rsid w:val="009D464B"/>
    <w:rsid w:val="009D4D50"/>
    <w:rsid w:val="009D4FAF"/>
    <w:rsid w:val="009D5675"/>
    <w:rsid w:val="009D6365"/>
    <w:rsid w:val="009D7627"/>
    <w:rsid w:val="009D77E1"/>
    <w:rsid w:val="009D7AE2"/>
    <w:rsid w:val="009E052A"/>
    <w:rsid w:val="009E0A7D"/>
    <w:rsid w:val="009E2601"/>
    <w:rsid w:val="009E3C43"/>
    <w:rsid w:val="009E3E2A"/>
    <w:rsid w:val="009E4347"/>
    <w:rsid w:val="009E478C"/>
    <w:rsid w:val="009E4F00"/>
    <w:rsid w:val="009E58B9"/>
    <w:rsid w:val="009E5AC2"/>
    <w:rsid w:val="009E5F34"/>
    <w:rsid w:val="009E7B1C"/>
    <w:rsid w:val="009E7B5B"/>
    <w:rsid w:val="009E7D55"/>
    <w:rsid w:val="009F1964"/>
    <w:rsid w:val="009F27C4"/>
    <w:rsid w:val="009F3981"/>
    <w:rsid w:val="009F3E99"/>
    <w:rsid w:val="009F3FA0"/>
    <w:rsid w:val="009F400E"/>
    <w:rsid w:val="009F40EC"/>
    <w:rsid w:val="009F4633"/>
    <w:rsid w:val="009F5B58"/>
    <w:rsid w:val="009F5F9C"/>
    <w:rsid w:val="009F6406"/>
    <w:rsid w:val="009F655C"/>
    <w:rsid w:val="009F6CF4"/>
    <w:rsid w:val="009F7C5F"/>
    <w:rsid w:val="009F7E15"/>
    <w:rsid w:val="009F7F3F"/>
    <w:rsid w:val="00A001F7"/>
    <w:rsid w:val="00A01237"/>
    <w:rsid w:val="00A032AA"/>
    <w:rsid w:val="00A04579"/>
    <w:rsid w:val="00A05815"/>
    <w:rsid w:val="00A05D9B"/>
    <w:rsid w:val="00A06031"/>
    <w:rsid w:val="00A06A82"/>
    <w:rsid w:val="00A07A12"/>
    <w:rsid w:val="00A10675"/>
    <w:rsid w:val="00A10CF5"/>
    <w:rsid w:val="00A112D0"/>
    <w:rsid w:val="00A1151C"/>
    <w:rsid w:val="00A119CC"/>
    <w:rsid w:val="00A11B2F"/>
    <w:rsid w:val="00A132B1"/>
    <w:rsid w:val="00A13926"/>
    <w:rsid w:val="00A13D46"/>
    <w:rsid w:val="00A1535C"/>
    <w:rsid w:val="00A15D87"/>
    <w:rsid w:val="00A16240"/>
    <w:rsid w:val="00A16298"/>
    <w:rsid w:val="00A16BE3"/>
    <w:rsid w:val="00A17223"/>
    <w:rsid w:val="00A173C0"/>
    <w:rsid w:val="00A174B8"/>
    <w:rsid w:val="00A174EA"/>
    <w:rsid w:val="00A17C56"/>
    <w:rsid w:val="00A17EC2"/>
    <w:rsid w:val="00A20788"/>
    <w:rsid w:val="00A20B02"/>
    <w:rsid w:val="00A21650"/>
    <w:rsid w:val="00A21902"/>
    <w:rsid w:val="00A21B5B"/>
    <w:rsid w:val="00A23283"/>
    <w:rsid w:val="00A2328B"/>
    <w:rsid w:val="00A24460"/>
    <w:rsid w:val="00A2534E"/>
    <w:rsid w:val="00A25598"/>
    <w:rsid w:val="00A25854"/>
    <w:rsid w:val="00A2586C"/>
    <w:rsid w:val="00A26762"/>
    <w:rsid w:val="00A26C00"/>
    <w:rsid w:val="00A26C39"/>
    <w:rsid w:val="00A27D53"/>
    <w:rsid w:val="00A3081D"/>
    <w:rsid w:val="00A31506"/>
    <w:rsid w:val="00A32167"/>
    <w:rsid w:val="00A327C1"/>
    <w:rsid w:val="00A32D77"/>
    <w:rsid w:val="00A340B4"/>
    <w:rsid w:val="00A35719"/>
    <w:rsid w:val="00A35FA8"/>
    <w:rsid w:val="00A375CD"/>
    <w:rsid w:val="00A3793C"/>
    <w:rsid w:val="00A4058B"/>
    <w:rsid w:val="00A41638"/>
    <w:rsid w:val="00A41847"/>
    <w:rsid w:val="00A42052"/>
    <w:rsid w:val="00A42729"/>
    <w:rsid w:val="00A43091"/>
    <w:rsid w:val="00A4378E"/>
    <w:rsid w:val="00A43A00"/>
    <w:rsid w:val="00A43A65"/>
    <w:rsid w:val="00A43A7E"/>
    <w:rsid w:val="00A43D16"/>
    <w:rsid w:val="00A443BC"/>
    <w:rsid w:val="00A45091"/>
    <w:rsid w:val="00A4529F"/>
    <w:rsid w:val="00A4532B"/>
    <w:rsid w:val="00A456D5"/>
    <w:rsid w:val="00A458B5"/>
    <w:rsid w:val="00A46EA7"/>
    <w:rsid w:val="00A472D2"/>
    <w:rsid w:val="00A476E2"/>
    <w:rsid w:val="00A506A9"/>
    <w:rsid w:val="00A511F7"/>
    <w:rsid w:val="00A51FD6"/>
    <w:rsid w:val="00A528C7"/>
    <w:rsid w:val="00A53AB8"/>
    <w:rsid w:val="00A53B6E"/>
    <w:rsid w:val="00A54728"/>
    <w:rsid w:val="00A54C0E"/>
    <w:rsid w:val="00A550D1"/>
    <w:rsid w:val="00A5598D"/>
    <w:rsid w:val="00A564C1"/>
    <w:rsid w:val="00A565C3"/>
    <w:rsid w:val="00A56757"/>
    <w:rsid w:val="00A56A43"/>
    <w:rsid w:val="00A56D82"/>
    <w:rsid w:val="00A57FA9"/>
    <w:rsid w:val="00A61255"/>
    <w:rsid w:val="00A61E2C"/>
    <w:rsid w:val="00A61FB1"/>
    <w:rsid w:val="00A64F58"/>
    <w:rsid w:val="00A65242"/>
    <w:rsid w:val="00A65A84"/>
    <w:rsid w:val="00A65E15"/>
    <w:rsid w:val="00A664C4"/>
    <w:rsid w:val="00A66E2D"/>
    <w:rsid w:val="00A66E6E"/>
    <w:rsid w:val="00A6724A"/>
    <w:rsid w:val="00A67837"/>
    <w:rsid w:val="00A67DBC"/>
    <w:rsid w:val="00A70D3E"/>
    <w:rsid w:val="00A712F1"/>
    <w:rsid w:val="00A71454"/>
    <w:rsid w:val="00A71580"/>
    <w:rsid w:val="00A7179B"/>
    <w:rsid w:val="00A7368E"/>
    <w:rsid w:val="00A74F65"/>
    <w:rsid w:val="00A75906"/>
    <w:rsid w:val="00A75BC7"/>
    <w:rsid w:val="00A771CD"/>
    <w:rsid w:val="00A773E5"/>
    <w:rsid w:val="00A7757A"/>
    <w:rsid w:val="00A7788F"/>
    <w:rsid w:val="00A778E8"/>
    <w:rsid w:val="00A77905"/>
    <w:rsid w:val="00A801D7"/>
    <w:rsid w:val="00A80420"/>
    <w:rsid w:val="00A81000"/>
    <w:rsid w:val="00A81239"/>
    <w:rsid w:val="00A8163A"/>
    <w:rsid w:val="00A81C01"/>
    <w:rsid w:val="00A822CB"/>
    <w:rsid w:val="00A83CD2"/>
    <w:rsid w:val="00A83F6A"/>
    <w:rsid w:val="00A8413A"/>
    <w:rsid w:val="00A842CC"/>
    <w:rsid w:val="00A844A1"/>
    <w:rsid w:val="00A84AA4"/>
    <w:rsid w:val="00A85089"/>
    <w:rsid w:val="00A852B7"/>
    <w:rsid w:val="00A8542C"/>
    <w:rsid w:val="00A86407"/>
    <w:rsid w:val="00A86788"/>
    <w:rsid w:val="00A86BA3"/>
    <w:rsid w:val="00A8770D"/>
    <w:rsid w:val="00A90085"/>
    <w:rsid w:val="00A9026F"/>
    <w:rsid w:val="00A9227B"/>
    <w:rsid w:val="00A92A7E"/>
    <w:rsid w:val="00A92DD0"/>
    <w:rsid w:val="00A92F40"/>
    <w:rsid w:val="00A9321F"/>
    <w:rsid w:val="00A9423D"/>
    <w:rsid w:val="00A94D4E"/>
    <w:rsid w:val="00A95633"/>
    <w:rsid w:val="00A967BC"/>
    <w:rsid w:val="00A968FC"/>
    <w:rsid w:val="00A978C8"/>
    <w:rsid w:val="00AA05AF"/>
    <w:rsid w:val="00AA180C"/>
    <w:rsid w:val="00AA1CA2"/>
    <w:rsid w:val="00AA256F"/>
    <w:rsid w:val="00AA297C"/>
    <w:rsid w:val="00AA29AC"/>
    <w:rsid w:val="00AA2E60"/>
    <w:rsid w:val="00AA3590"/>
    <w:rsid w:val="00AA35FC"/>
    <w:rsid w:val="00AA3CE9"/>
    <w:rsid w:val="00AA3DAE"/>
    <w:rsid w:val="00AA4776"/>
    <w:rsid w:val="00AA4F77"/>
    <w:rsid w:val="00AA4FD5"/>
    <w:rsid w:val="00AA56E8"/>
    <w:rsid w:val="00AA5EE1"/>
    <w:rsid w:val="00AA620A"/>
    <w:rsid w:val="00AA74B6"/>
    <w:rsid w:val="00AA755D"/>
    <w:rsid w:val="00AB00FE"/>
    <w:rsid w:val="00AB080D"/>
    <w:rsid w:val="00AB2CE9"/>
    <w:rsid w:val="00AB5AD1"/>
    <w:rsid w:val="00AB5CED"/>
    <w:rsid w:val="00AB63C6"/>
    <w:rsid w:val="00AB698D"/>
    <w:rsid w:val="00AB7A6E"/>
    <w:rsid w:val="00AB7D45"/>
    <w:rsid w:val="00AB7F4C"/>
    <w:rsid w:val="00AC018E"/>
    <w:rsid w:val="00AC01C2"/>
    <w:rsid w:val="00AC08AC"/>
    <w:rsid w:val="00AC105A"/>
    <w:rsid w:val="00AC1269"/>
    <w:rsid w:val="00AC13B8"/>
    <w:rsid w:val="00AC16F6"/>
    <w:rsid w:val="00AC174B"/>
    <w:rsid w:val="00AC1BC7"/>
    <w:rsid w:val="00AC23A7"/>
    <w:rsid w:val="00AC25AF"/>
    <w:rsid w:val="00AC2CC6"/>
    <w:rsid w:val="00AC2FC5"/>
    <w:rsid w:val="00AC3422"/>
    <w:rsid w:val="00AC372C"/>
    <w:rsid w:val="00AC3C24"/>
    <w:rsid w:val="00AC3E7B"/>
    <w:rsid w:val="00AC44EB"/>
    <w:rsid w:val="00AC456F"/>
    <w:rsid w:val="00AC50FE"/>
    <w:rsid w:val="00AC576C"/>
    <w:rsid w:val="00AC58B3"/>
    <w:rsid w:val="00AC5B0A"/>
    <w:rsid w:val="00AC643D"/>
    <w:rsid w:val="00AC68D2"/>
    <w:rsid w:val="00AD0145"/>
    <w:rsid w:val="00AD020E"/>
    <w:rsid w:val="00AD0799"/>
    <w:rsid w:val="00AD0ACD"/>
    <w:rsid w:val="00AD0F0F"/>
    <w:rsid w:val="00AD0FB2"/>
    <w:rsid w:val="00AD14CB"/>
    <w:rsid w:val="00AD25C6"/>
    <w:rsid w:val="00AD27E0"/>
    <w:rsid w:val="00AD34A2"/>
    <w:rsid w:val="00AD3582"/>
    <w:rsid w:val="00AD4190"/>
    <w:rsid w:val="00AD4516"/>
    <w:rsid w:val="00AD45FF"/>
    <w:rsid w:val="00AD4D0F"/>
    <w:rsid w:val="00AD63B5"/>
    <w:rsid w:val="00AD68F4"/>
    <w:rsid w:val="00AD6F3C"/>
    <w:rsid w:val="00AD7400"/>
    <w:rsid w:val="00AD7EDF"/>
    <w:rsid w:val="00AD7F74"/>
    <w:rsid w:val="00AE0253"/>
    <w:rsid w:val="00AE0BC9"/>
    <w:rsid w:val="00AE291A"/>
    <w:rsid w:val="00AE2BD7"/>
    <w:rsid w:val="00AE327B"/>
    <w:rsid w:val="00AE352E"/>
    <w:rsid w:val="00AE3A99"/>
    <w:rsid w:val="00AE4075"/>
    <w:rsid w:val="00AE45B4"/>
    <w:rsid w:val="00AE4B35"/>
    <w:rsid w:val="00AE5D39"/>
    <w:rsid w:val="00AE6308"/>
    <w:rsid w:val="00AE6AF4"/>
    <w:rsid w:val="00AE6DF2"/>
    <w:rsid w:val="00AF0474"/>
    <w:rsid w:val="00AF1F2D"/>
    <w:rsid w:val="00AF23B7"/>
    <w:rsid w:val="00AF3082"/>
    <w:rsid w:val="00AF30AD"/>
    <w:rsid w:val="00AF3210"/>
    <w:rsid w:val="00AF343F"/>
    <w:rsid w:val="00AF3503"/>
    <w:rsid w:val="00AF38D6"/>
    <w:rsid w:val="00AF420F"/>
    <w:rsid w:val="00AF4BCC"/>
    <w:rsid w:val="00AF52D0"/>
    <w:rsid w:val="00AF56E3"/>
    <w:rsid w:val="00AF626C"/>
    <w:rsid w:val="00AF76C5"/>
    <w:rsid w:val="00AF7DB4"/>
    <w:rsid w:val="00B00F54"/>
    <w:rsid w:val="00B01221"/>
    <w:rsid w:val="00B0122D"/>
    <w:rsid w:val="00B013D6"/>
    <w:rsid w:val="00B016A0"/>
    <w:rsid w:val="00B01E72"/>
    <w:rsid w:val="00B02426"/>
    <w:rsid w:val="00B025C5"/>
    <w:rsid w:val="00B0261A"/>
    <w:rsid w:val="00B0359C"/>
    <w:rsid w:val="00B03960"/>
    <w:rsid w:val="00B03E3D"/>
    <w:rsid w:val="00B0457A"/>
    <w:rsid w:val="00B049F3"/>
    <w:rsid w:val="00B05AB2"/>
    <w:rsid w:val="00B069F6"/>
    <w:rsid w:val="00B0775E"/>
    <w:rsid w:val="00B07E30"/>
    <w:rsid w:val="00B102E3"/>
    <w:rsid w:val="00B103F9"/>
    <w:rsid w:val="00B10D09"/>
    <w:rsid w:val="00B10DEA"/>
    <w:rsid w:val="00B11C17"/>
    <w:rsid w:val="00B123DB"/>
    <w:rsid w:val="00B12D26"/>
    <w:rsid w:val="00B12F04"/>
    <w:rsid w:val="00B149BA"/>
    <w:rsid w:val="00B151CA"/>
    <w:rsid w:val="00B16302"/>
    <w:rsid w:val="00B16F35"/>
    <w:rsid w:val="00B170A2"/>
    <w:rsid w:val="00B1714E"/>
    <w:rsid w:val="00B21D3E"/>
    <w:rsid w:val="00B2243F"/>
    <w:rsid w:val="00B237B1"/>
    <w:rsid w:val="00B238EC"/>
    <w:rsid w:val="00B239A2"/>
    <w:rsid w:val="00B239E3"/>
    <w:rsid w:val="00B23A47"/>
    <w:rsid w:val="00B23EEB"/>
    <w:rsid w:val="00B24E29"/>
    <w:rsid w:val="00B25A26"/>
    <w:rsid w:val="00B25C35"/>
    <w:rsid w:val="00B266ED"/>
    <w:rsid w:val="00B274E4"/>
    <w:rsid w:val="00B27525"/>
    <w:rsid w:val="00B27747"/>
    <w:rsid w:val="00B30325"/>
    <w:rsid w:val="00B30787"/>
    <w:rsid w:val="00B332D7"/>
    <w:rsid w:val="00B338B3"/>
    <w:rsid w:val="00B33CD9"/>
    <w:rsid w:val="00B34D63"/>
    <w:rsid w:val="00B35C46"/>
    <w:rsid w:val="00B36420"/>
    <w:rsid w:val="00B3722D"/>
    <w:rsid w:val="00B37258"/>
    <w:rsid w:val="00B378E2"/>
    <w:rsid w:val="00B37F65"/>
    <w:rsid w:val="00B402B5"/>
    <w:rsid w:val="00B417F4"/>
    <w:rsid w:val="00B41EC0"/>
    <w:rsid w:val="00B42289"/>
    <w:rsid w:val="00B424A8"/>
    <w:rsid w:val="00B42755"/>
    <w:rsid w:val="00B42C64"/>
    <w:rsid w:val="00B42CA4"/>
    <w:rsid w:val="00B440A0"/>
    <w:rsid w:val="00B446CC"/>
    <w:rsid w:val="00B44937"/>
    <w:rsid w:val="00B4517F"/>
    <w:rsid w:val="00B45487"/>
    <w:rsid w:val="00B45B68"/>
    <w:rsid w:val="00B45D5F"/>
    <w:rsid w:val="00B45F02"/>
    <w:rsid w:val="00B46688"/>
    <w:rsid w:val="00B46B14"/>
    <w:rsid w:val="00B47526"/>
    <w:rsid w:val="00B4787E"/>
    <w:rsid w:val="00B47954"/>
    <w:rsid w:val="00B47AAD"/>
    <w:rsid w:val="00B501E8"/>
    <w:rsid w:val="00B501EA"/>
    <w:rsid w:val="00B50B79"/>
    <w:rsid w:val="00B51E23"/>
    <w:rsid w:val="00B525B8"/>
    <w:rsid w:val="00B5288A"/>
    <w:rsid w:val="00B5301B"/>
    <w:rsid w:val="00B545D8"/>
    <w:rsid w:val="00B54C6C"/>
    <w:rsid w:val="00B550A5"/>
    <w:rsid w:val="00B560EC"/>
    <w:rsid w:val="00B56E61"/>
    <w:rsid w:val="00B60275"/>
    <w:rsid w:val="00B6084E"/>
    <w:rsid w:val="00B60F89"/>
    <w:rsid w:val="00B615D3"/>
    <w:rsid w:val="00B61BAA"/>
    <w:rsid w:val="00B62833"/>
    <w:rsid w:val="00B62A47"/>
    <w:rsid w:val="00B62F70"/>
    <w:rsid w:val="00B63F2E"/>
    <w:rsid w:val="00B64010"/>
    <w:rsid w:val="00B644FC"/>
    <w:rsid w:val="00B64C5D"/>
    <w:rsid w:val="00B6540B"/>
    <w:rsid w:val="00B656E8"/>
    <w:rsid w:val="00B6640B"/>
    <w:rsid w:val="00B66A3E"/>
    <w:rsid w:val="00B71AA3"/>
    <w:rsid w:val="00B725EF"/>
    <w:rsid w:val="00B72B1B"/>
    <w:rsid w:val="00B72F30"/>
    <w:rsid w:val="00B7366D"/>
    <w:rsid w:val="00B739F4"/>
    <w:rsid w:val="00B74101"/>
    <w:rsid w:val="00B7577F"/>
    <w:rsid w:val="00B75BFE"/>
    <w:rsid w:val="00B75D6D"/>
    <w:rsid w:val="00B76A21"/>
    <w:rsid w:val="00B776A7"/>
    <w:rsid w:val="00B77B6B"/>
    <w:rsid w:val="00B800F6"/>
    <w:rsid w:val="00B80898"/>
    <w:rsid w:val="00B80FE7"/>
    <w:rsid w:val="00B81B39"/>
    <w:rsid w:val="00B830AF"/>
    <w:rsid w:val="00B83B13"/>
    <w:rsid w:val="00B843BA"/>
    <w:rsid w:val="00B8462C"/>
    <w:rsid w:val="00B859B4"/>
    <w:rsid w:val="00B86EF2"/>
    <w:rsid w:val="00B8734F"/>
    <w:rsid w:val="00B90265"/>
    <w:rsid w:val="00B9051E"/>
    <w:rsid w:val="00B913D5"/>
    <w:rsid w:val="00B91867"/>
    <w:rsid w:val="00B91EF1"/>
    <w:rsid w:val="00B92747"/>
    <w:rsid w:val="00B93FE0"/>
    <w:rsid w:val="00B94219"/>
    <w:rsid w:val="00B9497E"/>
    <w:rsid w:val="00B95440"/>
    <w:rsid w:val="00B97269"/>
    <w:rsid w:val="00B97280"/>
    <w:rsid w:val="00B97317"/>
    <w:rsid w:val="00B97324"/>
    <w:rsid w:val="00B97B72"/>
    <w:rsid w:val="00BA0165"/>
    <w:rsid w:val="00BA020A"/>
    <w:rsid w:val="00BA064B"/>
    <w:rsid w:val="00BA0A7C"/>
    <w:rsid w:val="00BA0FB8"/>
    <w:rsid w:val="00BA10AF"/>
    <w:rsid w:val="00BA1C7A"/>
    <w:rsid w:val="00BA29CB"/>
    <w:rsid w:val="00BA34DC"/>
    <w:rsid w:val="00BA3DC9"/>
    <w:rsid w:val="00BA504E"/>
    <w:rsid w:val="00BA5D28"/>
    <w:rsid w:val="00BA76D1"/>
    <w:rsid w:val="00BB0BAA"/>
    <w:rsid w:val="00BB103E"/>
    <w:rsid w:val="00BB1403"/>
    <w:rsid w:val="00BB1F9F"/>
    <w:rsid w:val="00BB2C4D"/>
    <w:rsid w:val="00BB3271"/>
    <w:rsid w:val="00BB3723"/>
    <w:rsid w:val="00BB39B5"/>
    <w:rsid w:val="00BB3FC2"/>
    <w:rsid w:val="00BB426D"/>
    <w:rsid w:val="00BB501F"/>
    <w:rsid w:val="00BB5359"/>
    <w:rsid w:val="00BB5AC8"/>
    <w:rsid w:val="00BB683D"/>
    <w:rsid w:val="00BB6DDD"/>
    <w:rsid w:val="00BC0F47"/>
    <w:rsid w:val="00BC13C8"/>
    <w:rsid w:val="00BC14BC"/>
    <w:rsid w:val="00BC23D8"/>
    <w:rsid w:val="00BC2DBA"/>
    <w:rsid w:val="00BC3156"/>
    <w:rsid w:val="00BC539E"/>
    <w:rsid w:val="00BC578D"/>
    <w:rsid w:val="00BC5C48"/>
    <w:rsid w:val="00BC5F0F"/>
    <w:rsid w:val="00BC6838"/>
    <w:rsid w:val="00BC711A"/>
    <w:rsid w:val="00BC7525"/>
    <w:rsid w:val="00BC7579"/>
    <w:rsid w:val="00BC79CB"/>
    <w:rsid w:val="00BD0070"/>
    <w:rsid w:val="00BD06F2"/>
    <w:rsid w:val="00BD08C2"/>
    <w:rsid w:val="00BD0FE2"/>
    <w:rsid w:val="00BD1080"/>
    <w:rsid w:val="00BD21A7"/>
    <w:rsid w:val="00BD2370"/>
    <w:rsid w:val="00BD24B6"/>
    <w:rsid w:val="00BD2B9E"/>
    <w:rsid w:val="00BD4F94"/>
    <w:rsid w:val="00BD553A"/>
    <w:rsid w:val="00BD571C"/>
    <w:rsid w:val="00BD7D73"/>
    <w:rsid w:val="00BE0225"/>
    <w:rsid w:val="00BE19B0"/>
    <w:rsid w:val="00BE1D5C"/>
    <w:rsid w:val="00BE1DD1"/>
    <w:rsid w:val="00BE2B93"/>
    <w:rsid w:val="00BE2EE8"/>
    <w:rsid w:val="00BE3C00"/>
    <w:rsid w:val="00BE4ACE"/>
    <w:rsid w:val="00BE6079"/>
    <w:rsid w:val="00BE619D"/>
    <w:rsid w:val="00BE6303"/>
    <w:rsid w:val="00BE6D7B"/>
    <w:rsid w:val="00BF0010"/>
    <w:rsid w:val="00BF0B25"/>
    <w:rsid w:val="00BF1754"/>
    <w:rsid w:val="00BF1E09"/>
    <w:rsid w:val="00BF2930"/>
    <w:rsid w:val="00BF2A2D"/>
    <w:rsid w:val="00BF2C3F"/>
    <w:rsid w:val="00BF2E53"/>
    <w:rsid w:val="00BF303C"/>
    <w:rsid w:val="00BF30D9"/>
    <w:rsid w:val="00BF3321"/>
    <w:rsid w:val="00BF374B"/>
    <w:rsid w:val="00BF388D"/>
    <w:rsid w:val="00BF3A71"/>
    <w:rsid w:val="00BF4A54"/>
    <w:rsid w:val="00BF4B8F"/>
    <w:rsid w:val="00BF59D4"/>
    <w:rsid w:val="00BF5CBB"/>
    <w:rsid w:val="00BF6126"/>
    <w:rsid w:val="00BF63CD"/>
    <w:rsid w:val="00BF67F9"/>
    <w:rsid w:val="00BF7598"/>
    <w:rsid w:val="00BF75D2"/>
    <w:rsid w:val="00C0164D"/>
    <w:rsid w:val="00C01C9C"/>
    <w:rsid w:val="00C0280D"/>
    <w:rsid w:val="00C03137"/>
    <w:rsid w:val="00C04444"/>
    <w:rsid w:val="00C05170"/>
    <w:rsid w:val="00C0548A"/>
    <w:rsid w:val="00C0572C"/>
    <w:rsid w:val="00C05B56"/>
    <w:rsid w:val="00C062A4"/>
    <w:rsid w:val="00C065A2"/>
    <w:rsid w:val="00C06B4D"/>
    <w:rsid w:val="00C0753F"/>
    <w:rsid w:val="00C07678"/>
    <w:rsid w:val="00C10237"/>
    <w:rsid w:val="00C10665"/>
    <w:rsid w:val="00C11914"/>
    <w:rsid w:val="00C12B12"/>
    <w:rsid w:val="00C12ECB"/>
    <w:rsid w:val="00C146A4"/>
    <w:rsid w:val="00C1555A"/>
    <w:rsid w:val="00C15CE7"/>
    <w:rsid w:val="00C1629E"/>
    <w:rsid w:val="00C165AE"/>
    <w:rsid w:val="00C166EF"/>
    <w:rsid w:val="00C1687B"/>
    <w:rsid w:val="00C1727C"/>
    <w:rsid w:val="00C17DE2"/>
    <w:rsid w:val="00C17E43"/>
    <w:rsid w:val="00C20012"/>
    <w:rsid w:val="00C204B0"/>
    <w:rsid w:val="00C20677"/>
    <w:rsid w:val="00C20B6E"/>
    <w:rsid w:val="00C20D84"/>
    <w:rsid w:val="00C20E0D"/>
    <w:rsid w:val="00C21029"/>
    <w:rsid w:val="00C224EB"/>
    <w:rsid w:val="00C2279B"/>
    <w:rsid w:val="00C22E39"/>
    <w:rsid w:val="00C235FE"/>
    <w:rsid w:val="00C23D8E"/>
    <w:rsid w:val="00C248CF"/>
    <w:rsid w:val="00C2493D"/>
    <w:rsid w:val="00C251BC"/>
    <w:rsid w:val="00C262CD"/>
    <w:rsid w:val="00C26847"/>
    <w:rsid w:val="00C27A34"/>
    <w:rsid w:val="00C30F11"/>
    <w:rsid w:val="00C3161C"/>
    <w:rsid w:val="00C31CC6"/>
    <w:rsid w:val="00C32DA7"/>
    <w:rsid w:val="00C33649"/>
    <w:rsid w:val="00C33E07"/>
    <w:rsid w:val="00C345C3"/>
    <w:rsid w:val="00C34EF9"/>
    <w:rsid w:val="00C3536A"/>
    <w:rsid w:val="00C3628F"/>
    <w:rsid w:val="00C364F9"/>
    <w:rsid w:val="00C36B0A"/>
    <w:rsid w:val="00C36E1B"/>
    <w:rsid w:val="00C372AC"/>
    <w:rsid w:val="00C373BD"/>
    <w:rsid w:val="00C3744F"/>
    <w:rsid w:val="00C379BE"/>
    <w:rsid w:val="00C37A5D"/>
    <w:rsid w:val="00C37BAD"/>
    <w:rsid w:val="00C40828"/>
    <w:rsid w:val="00C40A55"/>
    <w:rsid w:val="00C40E6A"/>
    <w:rsid w:val="00C41062"/>
    <w:rsid w:val="00C41852"/>
    <w:rsid w:val="00C41DEA"/>
    <w:rsid w:val="00C436D7"/>
    <w:rsid w:val="00C43B1C"/>
    <w:rsid w:val="00C43D3E"/>
    <w:rsid w:val="00C442B4"/>
    <w:rsid w:val="00C44449"/>
    <w:rsid w:val="00C44526"/>
    <w:rsid w:val="00C44828"/>
    <w:rsid w:val="00C44D59"/>
    <w:rsid w:val="00C45290"/>
    <w:rsid w:val="00C45559"/>
    <w:rsid w:val="00C456D5"/>
    <w:rsid w:val="00C45ACD"/>
    <w:rsid w:val="00C45C1B"/>
    <w:rsid w:val="00C46271"/>
    <w:rsid w:val="00C47684"/>
    <w:rsid w:val="00C502FE"/>
    <w:rsid w:val="00C504CF"/>
    <w:rsid w:val="00C50B8F"/>
    <w:rsid w:val="00C50E02"/>
    <w:rsid w:val="00C51A2C"/>
    <w:rsid w:val="00C5205C"/>
    <w:rsid w:val="00C52507"/>
    <w:rsid w:val="00C53168"/>
    <w:rsid w:val="00C5399A"/>
    <w:rsid w:val="00C545C4"/>
    <w:rsid w:val="00C54B8B"/>
    <w:rsid w:val="00C54F66"/>
    <w:rsid w:val="00C55045"/>
    <w:rsid w:val="00C557D3"/>
    <w:rsid w:val="00C559E3"/>
    <w:rsid w:val="00C570A1"/>
    <w:rsid w:val="00C576C7"/>
    <w:rsid w:val="00C60EF5"/>
    <w:rsid w:val="00C6137C"/>
    <w:rsid w:val="00C61485"/>
    <w:rsid w:val="00C61F9D"/>
    <w:rsid w:val="00C620E4"/>
    <w:rsid w:val="00C62216"/>
    <w:rsid w:val="00C6227D"/>
    <w:rsid w:val="00C62E75"/>
    <w:rsid w:val="00C63CF4"/>
    <w:rsid w:val="00C63D31"/>
    <w:rsid w:val="00C63DB2"/>
    <w:rsid w:val="00C6503A"/>
    <w:rsid w:val="00C65AEF"/>
    <w:rsid w:val="00C65DB7"/>
    <w:rsid w:val="00C664B3"/>
    <w:rsid w:val="00C66B88"/>
    <w:rsid w:val="00C67D23"/>
    <w:rsid w:val="00C70A8F"/>
    <w:rsid w:val="00C719FA"/>
    <w:rsid w:val="00C72DC0"/>
    <w:rsid w:val="00C73677"/>
    <w:rsid w:val="00C736F9"/>
    <w:rsid w:val="00C73E1D"/>
    <w:rsid w:val="00C75045"/>
    <w:rsid w:val="00C750AF"/>
    <w:rsid w:val="00C755E8"/>
    <w:rsid w:val="00C75AF3"/>
    <w:rsid w:val="00C75C8E"/>
    <w:rsid w:val="00C75E53"/>
    <w:rsid w:val="00C76670"/>
    <w:rsid w:val="00C77013"/>
    <w:rsid w:val="00C77CA0"/>
    <w:rsid w:val="00C8007D"/>
    <w:rsid w:val="00C80497"/>
    <w:rsid w:val="00C81BE9"/>
    <w:rsid w:val="00C820CF"/>
    <w:rsid w:val="00C825A8"/>
    <w:rsid w:val="00C826F0"/>
    <w:rsid w:val="00C82952"/>
    <w:rsid w:val="00C83B46"/>
    <w:rsid w:val="00C84257"/>
    <w:rsid w:val="00C84344"/>
    <w:rsid w:val="00C84593"/>
    <w:rsid w:val="00C847C9"/>
    <w:rsid w:val="00C8567B"/>
    <w:rsid w:val="00C85819"/>
    <w:rsid w:val="00C86150"/>
    <w:rsid w:val="00C8645F"/>
    <w:rsid w:val="00C867BF"/>
    <w:rsid w:val="00C87F5D"/>
    <w:rsid w:val="00C901B3"/>
    <w:rsid w:val="00C90F03"/>
    <w:rsid w:val="00C91BCC"/>
    <w:rsid w:val="00C923E4"/>
    <w:rsid w:val="00C9248C"/>
    <w:rsid w:val="00C929B8"/>
    <w:rsid w:val="00C92A45"/>
    <w:rsid w:val="00C9318B"/>
    <w:rsid w:val="00C93D5C"/>
    <w:rsid w:val="00C9440D"/>
    <w:rsid w:val="00C94547"/>
    <w:rsid w:val="00C9475E"/>
    <w:rsid w:val="00C95066"/>
    <w:rsid w:val="00C95237"/>
    <w:rsid w:val="00C95993"/>
    <w:rsid w:val="00C95C3E"/>
    <w:rsid w:val="00C95E89"/>
    <w:rsid w:val="00C96163"/>
    <w:rsid w:val="00C96892"/>
    <w:rsid w:val="00C96BD2"/>
    <w:rsid w:val="00C96BD8"/>
    <w:rsid w:val="00C97439"/>
    <w:rsid w:val="00CA012D"/>
    <w:rsid w:val="00CA03BB"/>
    <w:rsid w:val="00CA11DD"/>
    <w:rsid w:val="00CA2069"/>
    <w:rsid w:val="00CA25DB"/>
    <w:rsid w:val="00CA25F8"/>
    <w:rsid w:val="00CA29B8"/>
    <w:rsid w:val="00CA3110"/>
    <w:rsid w:val="00CA32B3"/>
    <w:rsid w:val="00CA35AD"/>
    <w:rsid w:val="00CA4FEA"/>
    <w:rsid w:val="00CA6DBC"/>
    <w:rsid w:val="00CA7011"/>
    <w:rsid w:val="00CA708B"/>
    <w:rsid w:val="00CA7143"/>
    <w:rsid w:val="00CA7186"/>
    <w:rsid w:val="00CA745F"/>
    <w:rsid w:val="00CA75D9"/>
    <w:rsid w:val="00CA7B51"/>
    <w:rsid w:val="00CA7C63"/>
    <w:rsid w:val="00CA7CA1"/>
    <w:rsid w:val="00CA7E65"/>
    <w:rsid w:val="00CB0122"/>
    <w:rsid w:val="00CB0D87"/>
    <w:rsid w:val="00CB0DD9"/>
    <w:rsid w:val="00CB13B2"/>
    <w:rsid w:val="00CB167E"/>
    <w:rsid w:val="00CB2273"/>
    <w:rsid w:val="00CB23D8"/>
    <w:rsid w:val="00CB2D23"/>
    <w:rsid w:val="00CB475E"/>
    <w:rsid w:val="00CB4E3B"/>
    <w:rsid w:val="00CB54DF"/>
    <w:rsid w:val="00CB57C6"/>
    <w:rsid w:val="00CB5989"/>
    <w:rsid w:val="00CB5A22"/>
    <w:rsid w:val="00CB5AF8"/>
    <w:rsid w:val="00CB5C11"/>
    <w:rsid w:val="00CB5DFF"/>
    <w:rsid w:val="00CB616E"/>
    <w:rsid w:val="00CB6428"/>
    <w:rsid w:val="00CB7528"/>
    <w:rsid w:val="00CB780B"/>
    <w:rsid w:val="00CC007D"/>
    <w:rsid w:val="00CC0532"/>
    <w:rsid w:val="00CC07E1"/>
    <w:rsid w:val="00CC0BD2"/>
    <w:rsid w:val="00CC1471"/>
    <w:rsid w:val="00CC2202"/>
    <w:rsid w:val="00CC2908"/>
    <w:rsid w:val="00CC2918"/>
    <w:rsid w:val="00CC2E74"/>
    <w:rsid w:val="00CC3C09"/>
    <w:rsid w:val="00CC3C9F"/>
    <w:rsid w:val="00CC5040"/>
    <w:rsid w:val="00CC675D"/>
    <w:rsid w:val="00CD1EA6"/>
    <w:rsid w:val="00CD1F84"/>
    <w:rsid w:val="00CD2D70"/>
    <w:rsid w:val="00CD3B7A"/>
    <w:rsid w:val="00CD50E4"/>
    <w:rsid w:val="00CD5225"/>
    <w:rsid w:val="00CD6B7A"/>
    <w:rsid w:val="00CD6C5B"/>
    <w:rsid w:val="00CD6D1E"/>
    <w:rsid w:val="00CD6EF6"/>
    <w:rsid w:val="00CD7333"/>
    <w:rsid w:val="00CE333F"/>
    <w:rsid w:val="00CE3C30"/>
    <w:rsid w:val="00CE3F9E"/>
    <w:rsid w:val="00CE4402"/>
    <w:rsid w:val="00CE4DD0"/>
    <w:rsid w:val="00CE5D5B"/>
    <w:rsid w:val="00CE6F4B"/>
    <w:rsid w:val="00CF079B"/>
    <w:rsid w:val="00CF0BD5"/>
    <w:rsid w:val="00CF1AC3"/>
    <w:rsid w:val="00CF1CE1"/>
    <w:rsid w:val="00CF285C"/>
    <w:rsid w:val="00CF293B"/>
    <w:rsid w:val="00CF3968"/>
    <w:rsid w:val="00CF3E90"/>
    <w:rsid w:val="00CF44CF"/>
    <w:rsid w:val="00CF491F"/>
    <w:rsid w:val="00CF5000"/>
    <w:rsid w:val="00CF50FA"/>
    <w:rsid w:val="00CF61C0"/>
    <w:rsid w:val="00CF62BC"/>
    <w:rsid w:val="00CF68E8"/>
    <w:rsid w:val="00CF701B"/>
    <w:rsid w:val="00D0039F"/>
    <w:rsid w:val="00D00BE6"/>
    <w:rsid w:val="00D011E2"/>
    <w:rsid w:val="00D01614"/>
    <w:rsid w:val="00D01F0B"/>
    <w:rsid w:val="00D031FC"/>
    <w:rsid w:val="00D035C2"/>
    <w:rsid w:val="00D03AC6"/>
    <w:rsid w:val="00D04393"/>
    <w:rsid w:val="00D045F8"/>
    <w:rsid w:val="00D04DAC"/>
    <w:rsid w:val="00D04F59"/>
    <w:rsid w:val="00D0537E"/>
    <w:rsid w:val="00D061AA"/>
    <w:rsid w:val="00D06B5E"/>
    <w:rsid w:val="00D078ED"/>
    <w:rsid w:val="00D07BB7"/>
    <w:rsid w:val="00D10846"/>
    <w:rsid w:val="00D118B9"/>
    <w:rsid w:val="00D1203C"/>
    <w:rsid w:val="00D12199"/>
    <w:rsid w:val="00D12315"/>
    <w:rsid w:val="00D136F2"/>
    <w:rsid w:val="00D1493F"/>
    <w:rsid w:val="00D15ACB"/>
    <w:rsid w:val="00D17302"/>
    <w:rsid w:val="00D17A8F"/>
    <w:rsid w:val="00D17E2F"/>
    <w:rsid w:val="00D201BD"/>
    <w:rsid w:val="00D20FAC"/>
    <w:rsid w:val="00D217B2"/>
    <w:rsid w:val="00D21AE6"/>
    <w:rsid w:val="00D22362"/>
    <w:rsid w:val="00D22817"/>
    <w:rsid w:val="00D23351"/>
    <w:rsid w:val="00D2359D"/>
    <w:rsid w:val="00D257E2"/>
    <w:rsid w:val="00D25A2A"/>
    <w:rsid w:val="00D26315"/>
    <w:rsid w:val="00D268B0"/>
    <w:rsid w:val="00D30579"/>
    <w:rsid w:val="00D312D5"/>
    <w:rsid w:val="00D313AA"/>
    <w:rsid w:val="00D31AD7"/>
    <w:rsid w:val="00D31D04"/>
    <w:rsid w:val="00D3409C"/>
    <w:rsid w:val="00D34576"/>
    <w:rsid w:val="00D34A26"/>
    <w:rsid w:val="00D351CA"/>
    <w:rsid w:val="00D35BD3"/>
    <w:rsid w:val="00D37292"/>
    <w:rsid w:val="00D373C7"/>
    <w:rsid w:val="00D4007D"/>
    <w:rsid w:val="00D4048F"/>
    <w:rsid w:val="00D40719"/>
    <w:rsid w:val="00D40921"/>
    <w:rsid w:val="00D40C21"/>
    <w:rsid w:val="00D40D1B"/>
    <w:rsid w:val="00D40DB4"/>
    <w:rsid w:val="00D40EDB"/>
    <w:rsid w:val="00D40F23"/>
    <w:rsid w:val="00D411A1"/>
    <w:rsid w:val="00D41968"/>
    <w:rsid w:val="00D41D0B"/>
    <w:rsid w:val="00D422F3"/>
    <w:rsid w:val="00D456D0"/>
    <w:rsid w:val="00D45785"/>
    <w:rsid w:val="00D45B8F"/>
    <w:rsid w:val="00D471AB"/>
    <w:rsid w:val="00D47C93"/>
    <w:rsid w:val="00D47E45"/>
    <w:rsid w:val="00D50140"/>
    <w:rsid w:val="00D5029E"/>
    <w:rsid w:val="00D50E99"/>
    <w:rsid w:val="00D5116F"/>
    <w:rsid w:val="00D51C89"/>
    <w:rsid w:val="00D51D63"/>
    <w:rsid w:val="00D52C45"/>
    <w:rsid w:val="00D52E57"/>
    <w:rsid w:val="00D538D8"/>
    <w:rsid w:val="00D54214"/>
    <w:rsid w:val="00D55189"/>
    <w:rsid w:val="00D553B8"/>
    <w:rsid w:val="00D55CBB"/>
    <w:rsid w:val="00D560D4"/>
    <w:rsid w:val="00D5611A"/>
    <w:rsid w:val="00D567AC"/>
    <w:rsid w:val="00D56825"/>
    <w:rsid w:val="00D56C6F"/>
    <w:rsid w:val="00D57532"/>
    <w:rsid w:val="00D6015F"/>
    <w:rsid w:val="00D60BE8"/>
    <w:rsid w:val="00D6148A"/>
    <w:rsid w:val="00D61627"/>
    <w:rsid w:val="00D62E1D"/>
    <w:rsid w:val="00D646FC"/>
    <w:rsid w:val="00D65902"/>
    <w:rsid w:val="00D669C9"/>
    <w:rsid w:val="00D66BED"/>
    <w:rsid w:val="00D679AB"/>
    <w:rsid w:val="00D67C2D"/>
    <w:rsid w:val="00D67EA5"/>
    <w:rsid w:val="00D70423"/>
    <w:rsid w:val="00D70A3E"/>
    <w:rsid w:val="00D70A4B"/>
    <w:rsid w:val="00D71388"/>
    <w:rsid w:val="00D716B4"/>
    <w:rsid w:val="00D73192"/>
    <w:rsid w:val="00D73BE1"/>
    <w:rsid w:val="00D74265"/>
    <w:rsid w:val="00D74BF0"/>
    <w:rsid w:val="00D74BFD"/>
    <w:rsid w:val="00D760DD"/>
    <w:rsid w:val="00D77057"/>
    <w:rsid w:val="00D77450"/>
    <w:rsid w:val="00D77EF3"/>
    <w:rsid w:val="00D807C4"/>
    <w:rsid w:val="00D80D42"/>
    <w:rsid w:val="00D80F74"/>
    <w:rsid w:val="00D81750"/>
    <w:rsid w:val="00D81882"/>
    <w:rsid w:val="00D81B96"/>
    <w:rsid w:val="00D8212D"/>
    <w:rsid w:val="00D826F6"/>
    <w:rsid w:val="00D83258"/>
    <w:rsid w:val="00D83B00"/>
    <w:rsid w:val="00D84941"/>
    <w:rsid w:val="00D851C9"/>
    <w:rsid w:val="00D8596D"/>
    <w:rsid w:val="00D863C4"/>
    <w:rsid w:val="00D864FA"/>
    <w:rsid w:val="00D866E9"/>
    <w:rsid w:val="00D86964"/>
    <w:rsid w:val="00D87417"/>
    <w:rsid w:val="00D87F1B"/>
    <w:rsid w:val="00D91233"/>
    <w:rsid w:val="00D91DCA"/>
    <w:rsid w:val="00D921A3"/>
    <w:rsid w:val="00D92F1D"/>
    <w:rsid w:val="00D9385B"/>
    <w:rsid w:val="00D93E15"/>
    <w:rsid w:val="00D95259"/>
    <w:rsid w:val="00D95BA6"/>
    <w:rsid w:val="00D95F5D"/>
    <w:rsid w:val="00D96209"/>
    <w:rsid w:val="00D96418"/>
    <w:rsid w:val="00D968B4"/>
    <w:rsid w:val="00D9765D"/>
    <w:rsid w:val="00DA039F"/>
    <w:rsid w:val="00DA06CB"/>
    <w:rsid w:val="00DA1338"/>
    <w:rsid w:val="00DA14EA"/>
    <w:rsid w:val="00DA1A50"/>
    <w:rsid w:val="00DA1EF7"/>
    <w:rsid w:val="00DA20ED"/>
    <w:rsid w:val="00DA282A"/>
    <w:rsid w:val="00DA2ED6"/>
    <w:rsid w:val="00DA305C"/>
    <w:rsid w:val="00DA3187"/>
    <w:rsid w:val="00DA328E"/>
    <w:rsid w:val="00DA32B0"/>
    <w:rsid w:val="00DA33F7"/>
    <w:rsid w:val="00DA3D97"/>
    <w:rsid w:val="00DA3F7E"/>
    <w:rsid w:val="00DA4373"/>
    <w:rsid w:val="00DA54FB"/>
    <w:rsid w:val="00DA64EE"/>
    <w:rsid w:val="00DA6619"/>
    <w:rsid w:val="00DA6A7B"/>
    <w:rsid w:val="00DA6BE6"/>
    <w:rsid w:val="00DA6C55"/>
    <w:rsid w:val="00DA6F0C"/>
    <w:rsid w:val="00DA7974"/>
    <w:rsid w:val="00DA7B97"/>
    <w:rsid w:val="00DA7CE3"/>
    <w:rsid w:val="00DB0572"/>
    <w:rsid w:val="00DB05C8"/>
    <w:rsid w:val="00DB07CC"/>
    <w:rsid w:val="00DB0BBE"/>
    <w:rsid w:val="00DB1175"/>
    <w:rsid w:val="00DB140D"/>
    <w:rsid w:val="00DB1D0D"/>
    <w:rsid w:val="00DB2291"/>
    <w:rsid w:val="00DB22DE"/>
    <w:rsid w:val="00DB2F9A"/>
    <w:rsid w:val="00DB41B6"/>
    <w:rsid w:val="00DB4CA8"/>
    <w:rsid w:val="00DB4FF7"/>
    <w:rsid w:val="00DB574C"/>
    <w:rsid w:val="00DB5E45"/>
    <w:rsid w:val="00DB757A"/>
    <w:rsid w:val="00DB766B"/>
    <w:rsid w:val="00DB77B9"/>
    <w:rsid w:val="00DB7B18"/>
    <w:rsid w:val="00DC0FCE"/>
    <w:rsid w:val="00DC1113"/>
    <w:rsid w:val="00DC1154"/>
    <w:rsid w:val="00DC164D"/>
    <w:rsid w:val="00DC29BB"/>
    <w:rsid w:val="00DC3293"/>
    <w:rsid w:val="00DC371A"/>
    <w:rsid w:val="00DC3DA7"/>
    <w:rsid w:val="00DC4193"/>
    <w:rsid w:val="00DC533A"/>
    <w:rsid w:val="00DC565F"/>
    <w:rsid w:val="00DC5D02"/>
    <w:rsid w:val="00DC627A"/>
    <w:rsid w:val="00DC666E"/>
    <w:rsid w:val="00DC6817"/>
    <w:rsid w:val="00DC7137"/>
    <w:rsid w:val="00DD00DB"/>
    <w:rsid w:val="00DD00E6"/>
    <w:rsid w:val="00DD0376"/>
    <w:rsid w:val="00DD0888"/>
    <w:rsid w:val="00DD08C3"/>
    <w:rsid w:val="00DD1946"/>
    <w:rsid w:val="00DD1C39"/>
    <w:rsid w:val="00DD34CD"/>
    <w:rsid w:val="00DD4080"/>
    <w:rsid w:val="00DD43EB"/>
    <w:rsid w:val="00DD5605"/>
    <w:rsid w:val="00DD6432"/>
    <w:rsid w:val="00DD6872"/>
    <w:rsid w:val="00DD6A62"/>
    <w:rsid w:val="00DD6C47"/>
    <w:rsid w:val="00DD7432"/>
    <w:rsid w:val="00DE0428"/>
    <w:rsid w:val="00DE07B5"/>
    <w:rsid w:val="00DE0CBE"/>
    <w:rsid w:val="00DE17B7"/>
    <w:rsid w:val="00DE17D9"/>
    <w:rsid w:val="00DE1810"/>
    <w:rsid w:val="00DE1842"/>
    <w:rsid w:val="00DE1E23"/>
    <w:rsid w:val="00DE2305"/>
    <w:rsid w:val="00DE2393"/>
    <w:rsid w:val="00DE294E"/>
    <w:rsid w:val="00DE2B49"/>
    <w:rsid w:val="00DE3C18"/>
    <w:rsid w:val="00DE4055"/>
    <w:rsid w:val="00DE4CF5"/>
    <w:rsid w:val="00DE5052"/>
    <w:rsid w:val="00DE50C3"/>
    <w:rsid w:val="00DE6295"/>
    <w:rsid w:val="00DE6761"/>
    <w:rsid w:val="00DE6A9E"/>
    <w:rsid w:val="00DE76B1"/>
    <w:rsid w:val="00DF0204"/>
    <w:rsid w:val="00DF093F"/>
    <w:rsid w:val="00DF0975"/>
    <w:rsid w:val="00DF1292"/>
    <w:rsid w:val="00DF22E4"/>
    <w:rsid w:val="00DF276F"/>
    <w:rsid w:val="00DF2C01"/>
    <w:rsid w:val="00DF39E7"/>
    <w:rsid w:val="00DF440A"/>
    <w:rsid w:val="00DF4703"/>
    <w:rsid w:val="00DF4DF5"/>
    <w:rsid w:val="00DF5609"/>
    <w:rsid w:val="00DF573B"/>
    <w:rsid w:val="00DF5749"/>
    <w:rsid w:val="00DF66AC"/>
    <w:rsid w:val="00DF6D71"/>
    <w:rsid w:val="00DF7AF5"/>
    <w:rsid w:val="00DF7B0C"/>
    <w:rsid w:val="00E00011"/>
    <w:rsid w:val="00E005CC"/>
    <w:rsid w:val="00E00E8D"/>
    <w:rsid w:val="00E010D3"/>
    <w:rsid w:val="00E0178A"/>
    <w:rsid w:val="00E01E4A"/>
    <w:rsid w:val="00E04091"/>
    <w:rsid w:val="00E04216"/>
    <w:rsid w:val="00E05411"/>
    <w:rsid w:val="00E055FD"/>
    <w:rsid w:val="00E06FFC"/>
    <w:rsid w:val="00E07AC4"/>
    <w:rsid w:val="00E106C6"/>
    <w:rsid w:val="00E107C0"/>
    <w:rsid w:val="00E10CAD"/>
    <w:rsid w:val="00E1143C"/>
    <w:rsid w:val="00E11C7E"/>
    <w:rsid w:val="00E11EE1"/>
    <w:rsid w:val="00E121D2"/>
    <w:rsid w:val="00E12D32"/>
    <w:rsid w:val="00E12F87"/>
    <w:rsid w:val="00E13A3B"/>
    <w:rsid w:val="00E13E9A"/>
    <w:rsid w:val="00E14CF5"/>
    <w:rsid w:val="00E15362"/>
    <w:rsid w:val="00E154DA"/>
    <w:rsid w:val="00E16D7D"/>
    <w:rsid w:val="00E1727D"/>
    <w:rsid w:val="00E17502"/>
    <w:rsid w:val="00E17E70"/>
    <w:rsid w:val="00E21758"/>
    <w:rsid w:val="00E22DCA"/>
    <w:rsid w:val="00E2468F"/>
    <w:rsid w:val="00E24984"/>
    <w:rsid w:val="00E252E6"/>
    <w:rsid w:val="00E25ACD"/>
    <w:rsid w:val="00E25EF4"/>
    <w:rsid w:val="00E25F8A"/>
    <w:rsid w:val="00E263FD"/>
    <w:rsid w:val="00E26CCC"/>
    <w:rsid w:val="00E2711B"/>
    <w:rsid w:val="00E27D9F"/>
    <w:rsid w:val="00E30564"/>
    <w:rsid w:val="00E32355"/>
    <w:rsid w:val="00E32E54"/>
    <w:rsid w:val="00E3342A"/>
    <w:rsid w:val="00E33C4B"/>
    <w:rsid w:val="00E33C77"/>
    <w:rsid w:val="00E3401A"/>
    <w:rsid w:val="00E34025"/>
    <w:rsid w:val="00E3421D"/>
    <w:rsid w:val="00E345A3"/>
    <w:rsid w:val="00E355FF"/>
    <w:rsid w:val="00E36B4E"/>
    <w:rsid w:val="00E37922"/>
    <w:rsid w:val="00E40651"/>
    <w:rsid w:val="00E4127B"/>
    <w:rsid w:val="00E412F1"/>
    <w:rsid w:val="00E4153B"/>
    <w:rsid w:val="00E41C63"/>
    <w:rsid w:val="00E42BBD"/>
    <w:rsid w:val="00E42DCC"/>
    <w:rsid w:val="00E431EE"/>
    <w:rsid w:val="00E43396"/>
    <w:rsid w:val="00E434EB"/>
    <w:rsid w:val="00E435B2"/>
    <w:rsid w:val="00E4381B"/>
    <w:rsid w:val="00E43FEB"/>
    <w:rsid w:val="00E44007"/>
    <w:rsid w:val="00E44743"/>
    <w:rsid w:val="00E4533C"/>
    <w:rsid w:val="00E454D3"/>
    <w:rsid w:val="00E460FF"/>
    <w:rsid w:val="00E46FBE"/>
    <w:rsid w:val="00E470C3"/>
    <w:rsid w:val="00E476B7"/>
    <w:rsid w:val="00E47C30"/>
    <w:rsid w:val="00E47E2B"/>
    <w:rsid w:val="00E5094B"/>
    <w:rsid w:val="00E5279F"/>
    <w:rsid w:val="00E52B22"/>
    <w:rsid w:val="00E52CA9"/>
    <w:rsid w:val="00E53830"/>
    <w:rsid w:val="00E54496"/>
    <w:rsid w:val="00E54715"/>
    <w:rsid w:val="00E55EE9"/>
    <w:rsid w:val="00E563B6"/>
    <w:rsid w:val="00E5746E"/>
    <w:rsid w:val="00E57C33"/>
    <w:rsid w:val="00E610CC"/>
    <w:rsid w:val="00E61727"/>
    <w:rsid w:val="00E61ED6"/>
    <w:rsid w:val="00E61F2F"/>
    <w:rsid w:val="00E6209A"/>
    <w:rsid w:val="00E622F1"/>
    <w:rsid w:val="00E65ACD"/>
    <w:rsid w:val="00E65F05"/>
    <w:rsid w:val="00E6738D"/>
    <w:rsid w:val="00E673A2"/>
    <w:rsid w:val="00E704A3"/>
    <w:rsid w:val="00E704DF"/>
    <w:rsid w:val="00E706FB"/>
    <w:rsid w:val="00E721E2"/>
    <w:rsid w:val="00E72832"/>
    <w:rsid w:val="00E72D0D"/>
    <w:rsid w:val="00E73F0B"/>
    <w:rsid w:val="00E7402C"/>
    <w:rsid w:val="00E740F9"/>
    <w:rsid w:val="00E747C8"/>
    <w:rsid w:val="00E80449"/>
    <w:rsid w:val="00E805B8"/>
    <w:rsid w:val="00E80C53"/>
    <w:rsid w:val="00E80DAA"/>
    <w:rsid w:val="00E80EE5"/>
    <w:rsid w:val="00E81721"/>
    <w:rsid w:val="00E81799"/>
    <w:rsid w:val="00E828C8"/>
    <w:rsid w:val="00E832CC"/>
    <w:rsid w:val="00E837B2"/>
    <w:rsid w:val="00E84265"/>
    <w:rsid w:val="00E842BF"/>
    <w:rsid w:val="00E84E13"/>
    <w:rsid w:val="00E86784"/>
    <w:rsid w:val="00E870F4"/>
    <w:rsid w:val="00E90437"/>
    <w:rsid w:val="00E91248"/>
    <w:rsid w:val="00E913FB"/>
    <w:rsid w:val="00E91665"/>
    <w:rsid w:val="00E917A5"/>
    <w:rsid w:val="00E91ABD"/>
    <w:rsid w:val="00E91E96"/>
    <w:rsid w:val="00E93277"/>
    <w:rsid w:val="00E937C3"/>
    <w:rsid w:val="00E93881"/>
    <w:rsid w:val="00E94435"/>
    <w:rsid w:val="00E9472B"/>
    <w:rsid w:val="00E94ADB"/>
    <w:rsid w:val="00E94B3A"/>
    <w:rsid w:val="00E95E6F"/>
    <w:rsid w:val="00E966E1"/>
    <w:rsid w:val="00E96B9E"/>
    <w:rsid w:val="00E9734D"/>
    <w:rsid w:val="00EA0731"/>
    <w:rsid w:val="00EA091A"/>
    <w:rsid w:val="00EA0BA8"/>
    <w:rsid w:val="00EA1E1C"/>
    <w:rsid w:val="00EA2299"/>
    <w:rsid w:val="00EA2353"/>
    <w:rsid w:val="00EA3A7A"/>
    <w:rsid w:val="00EA3F2D"/>
    <w:rsid w:val="00EA4ECD"/>
    <w:rsid w:val="00EA6FBE"/>
    <w:rsid w:val="00EA7A28"/>
    <w:rsid w:val="00EA7C8C"/>
    <w:rsid w:val="00EB0A49"/>
    <w:rsid w:val="00EB0F9F"/>
    <w:rsid w:val="00EB1195"/>
    <w:rsid w:val="00EB13D1"/>
    <w:rsid w:val="00EB151C"/>
    <w:rsid w:val="00EB1F8E"/>
    <w:rsid w:val="00EB24E9"/>
    <w:rsid w:val="00EB2834"/>
    <w:rsid w:val="00EB3055"/>
    <w:rsid w:val="00EB307E"/>
    <w:rsid w:val="00EB442C"/>
    <w:rsid w:val="00EB5079"/>
    <w:rsid w:val="00EB5620"/>
    <w:rsid w:val="00EB5DBA"/>
    <w:rsid w:val="00EB6767"/>
    <w:rsid w:val="00EB691B"/>
    <w:rsid w:val="00EB6BFA"/>
    <w:rsid w:val="00EB7A5A"/>
    <w:rsid w:val="00EB7EF7"/>
    <w:rsid w:val="00EC0082"/>
    <w:rsid w:val="00EC0941"/>
    <w:rsid w:val="00EC123C"/>
    <w:rsid w:val="00EC23BB"/>
    <w:rsid w:val="00EC3BEA"/>
    <w:rsid w:val="00EC4862"/>
    <w:rsid w:val="00EC4DF9"/>
    <w:rsid w:val="00EC52BC"/>
    <w:rsid w:val="00EC56C5"/>
    <w:rsid w:val="00EC5CD6"/>
    <w:rsid w:val="00EC77E5"/>
    <w:rsid w:val="00EC7BCD"/>
    <w:rsid w:val="00EC7E4B"/>
    <w:rsid w:val="00ED23FE"/>
    <w:rsid w:val="00ED2698"/>
    <w:rsid w:val="00ED28C0"/>
    <w:rsid w:val="00ED2CCF"/>
    <w:rsid w:val="00ED2E47"/>
    <w:rsid w:val="00ED3807"/>
    <w:rsid w:val="00ED3A51"/>
    <w:rsid w:val="00ED4007"/>
    <w:rsid w:val="00ED4CFA"/>
    <w:rsid w:val="00ED5507"/>
    <w:rsid w:val="00ED601C"/>
    <w:rsid w:val="00ED61F7"/>
    <w:rsid w:val="00ED69F7"/>
    <w:rsid w:val="00ED6F0C"/>
    <w:rsid w:val="00ED79D7"/>
    <w:rsid w:val="00EE0373"/>
    <w:rsid w:val="00EE0830"/>
    <w:rsid w:val="00EE2277"/>
    <w:rsid w:val="00EE23C4"/>
    <w:rsid w:val="00EE2ACE"/>
    <w:rsid w:val="00EE4334"/>
    <w:rsid w:val="00EE49CA"/>
    <w:rsid w:val="00EE540F"/>
    <w:rsid w:val="00EE5C43"/>
    <w:rsid w:val="00EE5DCC"/>
    <w:rsid w:val="00EE62AD"/>
    <w:rsid w:val="00EE7077"/>
    <w:rsid w:val="00EE7F2A"/>
    <w:rsid w:val="00EF0A75"/>
    <w:rsid w:val="00EF130B"/>
    <w:rsid w:val="00EF1682"/>
    <w:rsid w:val="00EF20A0"/>
    <w:rsid w:val="00EF4695"/>
    <w:rsid w:val="00EF498C"/>
    <w:rsid w:val="00EF4B13"/>
    <w:rsid w:val="00EF562C"/>
    <w:rsid w:val="00EF5F5D"/>
    <w:rsid w:val="00EF7965"/>
    <w:rsid w:val="00EF7E04"/>
    <w:rsid w:val="00F0046B"/>
    <w:rsid w:val="00F00EE1"/>
    <w:rsid w:val="00F00F98"/>
    <w:rsid w:val="00F014EA"/>
    <w:rsid w:val="00F015AA"/>
    <w:rsid w:val="00F019DD"/>
    <w:rsid w:val="00F02970"/>
    <w:rsid w:val="00F02C8B"/>
    <w:rsid w:val="00F02CB2"/>
    <w:rsid w:val="00F039AE"/>
    <w:rsid w:val="00F03F45"/>
    <w:rsid w:val="00F047D9"/>
    <w:rsid w:val="00F056A0"/>
    <w:rsid w:val="00F05F7F"/>
    <w:rsid w:val="00F064F1"/>
    <w:rsid w:val="00F077E5"/>
    <w:rsid w:val="00F1048F"/>
    <w:rsid w:val="00F10A39"/>
    <w:rsid w:val="00F10A87"/>
    <w:rsid w:val="00F1100B"/>
    <w:rsid w:val="00F11D7E"/>
    <w:rsid w:val="00F11EB8"/>
    <w:rsid w:val="00F12218"/>
    <w:rsid w:val="00F125FD"/>
    <w:rsid w:val="00F12600"/>
    <w:rsid w:val="00F1265B"/>
    <w:rsid w:val="00F12B69"/>
    <w:rsid w:val="00F14513"/>
    <w:rsid w:val="00F15590"/>
    <w:rsid w:val="00F15D13"/>
    <w:rsid w:val="00F15FDC"/>
    <w:rsid w:val="00F20996"/>
    <w:rsid w:val="00F20B30"/>
    <w:rsid w:val="00F20C18"/>
    <w:rsid w:val="00F20E72"/>
    <w:rsid w:val="00F21007"/>
    <w:rsid w:val="00F21A80"/>
    <w:rsid w:val="00F21C50"/>
    <w:rsid w:val="00F22270"/>
    <w:rsid w:val="00F2296F"/>
    <w:rsid w:val="00F2301E"/>
    <w:rsid w:val="00F23860"/>
    <w:rsid w:val="00F23B45"/>
    <w:rsid w:val="00F23C25"/>
    <w:rsid w:val="00F24885"/>
    <w:rsid w:val="00F24FFE"/>
    <w:rsid w:val="00F2577B"/>
    <w:rsid w:val="00F259AA"/>
    <w:rsid w:val="00F25E54"/>
    <w:rsid w:val="00F26050"/>
    <w:rsid w:val="00F26360"/>
    <w:rsid w:val="00F26A38"/>
    <w:rsid w:val="00F2728C"/>
    <w:rsid w:val="00F27972"/>
    <w:rsid w:val="00F27C37"/>
    <w:rsid w:val="00F27DDB"/>
    <w:rsid w:val="00F30728"/>
    <w:rsid w:val="00F30B1C"/>
    <w:rsid w:val="00F31054"/>
    <w:rsid w:val="00F312E9"/>
    <w:rsid w:val="00F316F0"/>
    <w:rsid w:val="00F3200B"/>
    <w:rsid w:val="00F3296F"/>
    <w:rsid w:val="00F32F84"/>
    <w:rsid w:val="00F334D3"/>
    <w:rsid w:val="00F34861"/>
    <w:rsid w:val="00F34BAA"/>
    <w:rsid w:val="00F351F6"/>
    <w:rsid w:val="00F37294"/>
    <w:rsid w:val="00F37CA0"/>
    <w:rsid w:val="00F4039E"/>
    <w:rsid w:val="00F404BC"/>
    <w:rsid w:val="00F40FD7"/>
    <w:rsid w:val="00F41347"/>
    <w:rsid w:val="00F41CF6"/>
    <w:rsid w:val="00F424B6"/>
    <w:rsid w:val="00F42DFA"/>
    <w:rsid w:val="00F434B8"/>
    <w:rsid w:val="00F442F9"/>
    <w:rsid w:val="00F447D2"/>
    <w:rsid w:val="00F44DF2"/>
    <w:rsid w:val="00F44F3A"/>
    <w:rsid w:val="00F451B5"/>
    <w:rsid w:val="00F4562F"/>
    <w:rsid w:val="00F45A53"/>
    <w:rsid w:val="00F45EC7"/>
    <w:rsid w:val="00F4660E"/>
    <w:rsid w:val="00F468DD"/>
    <w:rsid w:val="00F46A41"/>
    <w:rsid w:val="00F46C81"/>
    <w:rsid w:val="00F503BC"/>
    <w:rsid w:val="00F504FA"/>
    <w:rsid w:val="00F50685"/>
    <w:rsid w:val="00F50B13"/>
    <w:rsid w:val="00F5182D"/>
    <w:rsid w:val="00F53DD0"/>
    <w:rsid w:val="00F542FA"/>
    <w:rsid w:val="00F5520B"/>
    <w:rsid w:val="00F5573D"/>
    <w:rsid w:val="00F55844"/>
    <w:rsid w:val="00F55B45"/>
    <w:rsid w:val="00F56220"/>
    <w:rsid w:val="00F56503"/>
    <w:rsid w:val="00F5691F"/>
    <w:rsid w:val="00F56B90"/>
    <w:rsid w:val="00F57ABD"/>
    <w:rsid w:val="00F57D36"/>
    <w:rsid w:val="00F60084"/>
    <w:rsid w:val="00F60317"/>
    <w:rsid w:val="00F604C5"/>
    <w:rsid w:val="00F60906"/>
    <w:rsid w:val="00F60A5B"/>
    <w:rsid w:val="00F62BAF"/>
    <w:rsid w:val="00F639A2"/>
    <w:rsid w:val="00F64B19"/>
    <w:rsid w:val="00F64BC0"/>
    <w:rsid w:val="00F64CE4"/>
    <w:rsid w:val="00F64DB3"/>
    <w:rsid w:val="00F6558C"/>
    <w:rsid w:val="00F65ECF"/>
    <w:rsid w:val="00F65FA3"/>
    <w:rsid w:val="00F6604F"/>
    <w:rsid w:val="00F66752"/>
    <w:rsid w:val="00F6713E"/>
    <w:rsid w:val="00F71065"/>
    <w:rsid w:val="00F72708"/>
    <w:rsid w:val="00F73220"/>
    <w:rsid w:val="00F733B3"/>
    <w:rsid w:val="00F73450"/>
    <w:rsid w:val="00F734D4"/>
    <w:rsid w:val="00F74419"/>
    <w:rsid w:val="00F751B2"/>
    <w:rsid w:val="00F75D04"/>
    <w:rsid w:val="00F7686F"/>
    <w:rsid w:val="00F77026"/>
    <w:rsid w:val="00F770B7"/>
    <w:rsid w:val="00F7741F"/>
    <w:rsid w:val="00F77972"/>
    <w:rsid w:val="00F81672"/>
    <w:rsid w:val="00F819EE"/>
    <w:rsid w:val="00F81B32"/>
    <w:rsid w:val="00F81E23"/>
    <w:rsid w:val="00F82320"/>
    <w:rsid w:val="00F825D1"/>
    <w:rsid w:val="00F835C1"/>
    <w:rsid w:val="00F837B1"/>
    <w:rsid w:val="00F838E1"/>
    <w:rsid w:val="00F8435B"/>
    <w:rsid w:val="00F85294"/>
    <w:rsid w:val="00F85A2C"/>
    <w:rsid w:val="00F86427"/>
    <w:rsid w:val="00F866DE"/>
    <w:rsid w:val="00F871D1"/>
    <w:rsid w:val="00F872A8"/>
    <w:rsid w:val="00F87CF0"/>
    <w:rsid w:val="00F87E8A"/>
    <w:rsid w:val="00F87F6B"/>
    <w:rsid w:val="00F90214"/>
    <w:rsid w:val="00F90335"/>
    <w:rsid w:val="00F9087C"/>
    <w:rsid w:val="00F92148"/>
    <w:rsid w:val="00F924E2"/>
    <w:rsid w:val="00F928C7"/>
    <w:rsid w:val="00F92F7A"/>
    <w:rsid w:val="00F9308B"/>
    <w:rsid w:val="00F9419A"/>
    <w:rsid w:val="00F956DF"/>
    <w:rsid w:val="00F969EE"/>
    <w:rsid w:val="00F97134"/>
    <w:rsid w:val="00F9718D"/>
    <w:rsid w:val="00F97A30"/>
    <w:rsid w:val="00F97B1B"/>
    <w:rsid w:val="00FA0151"/>
    <w:rsid w:val="00FA0CC8"/>
    <w:rsid w:val="00FA102C"/>
    <w:rsid w:val="00FA204B"/>
    <w:rsid w:val="00FA24AC"/>
    <w:rsid w:val="00FA26A7"/>
    <w:rsid w:val="00FA2A13"/>
    <w:rsid w:val="00FA32AA"/>
    <w:rsid w:val="00FA4760"/>
    <w:rsid w:val="00FA48F1"/>
    <w:rsid w:val="00FA4E46"/>
    <w:rsid w:val="00FA512D"/>
    <w:rsid w:val="00FA6E78"/>
    <w:rsid w:val="00FB06FD"/>
    <w:rsid w:val="00FB0A82"/>
    <w:rsid w:val="00FB1311"/>
    <w:rsid w:val="00FB19C0"/>
    <w:rsid w:val="00FB2859"/>
    <w:rsid w:val="00FB30D1"/>
    <w:rsid w:val="00FB3BB1"/>
    <w:rsid w:val="00FB48C1"/>
    <w:rsid w:val="00FB4E02"/>
    <w:rsid w:val="00FB4E5D"/>
    <w:rsid w:val="00FB5703"/>
    <w:rsid w:val="00FB63DF"/>
    <w:rsid w:val="00FB78A2"/>
    <w:rsid w:val="00FB7BB9"/>
    <w:rsid w:val="00FC02B3"/>
    <w:rsid w:val="00FC0B6E"/>
    <w:rsid w:val="00FC0C13"/>
    <w:rsid w:val="00FC1D13"/>
    <w:rsid w:val="00FC1F68"/>
    <w:rsid w:val="00FC261D"/>
    <w:rsid w:val="00FC304F"/>
    <w:rsid w:val="00FC3437"/>
    <w:rsid w:val="00FC38AC"/>
    <w:rsid w:val="00FC50B0"/>
    <w:rsid w:val="00FC5426"/>
    <w:rsid w:val="00FC58BE"/>
    <w:rsid w:val="00FC65D2"/>
    <w:rsid w:val="00FC7B77"/>
    <w:rsid w:val="00FD0E79"/>
    <w:rsid w:val="00FD2BCB"/>
    <w:rsid w:val="00FD341B"/>
    <w:rsid w:val="00FD415B"/>
    <w:rsid w:val="00FD42EB"/>
    <w:rsid w:val="00FD46A5"/>
    <w:rsid w:val="00FD51E4"/>
    <w:rsid w:val="00FD55E6"/>
    <w:rsid w:val="00FD578B"/>
    <w:rsid w:val="00FD58FA"/>
    <w:rsid w:val="00FD5FCD"/>
    <w:rsid w:val="00FD66B3"/>
    <w:rsid w:val="00FD6A98"/>
    <w:rsid w:val="00FD7843"/>
    <w:rsid w:val="00FD7E74"/>
    <w:rsid w:val="00FE0DAB"/>
    <w:rsid w:val="00FE13D2"/>
    <w:rsid w:val="00FE1752"/>
    <w:rsid w:val="00FE17CD"/>
    <w:rsid w:val="00FE1DE5"/>
    <w:rsid w:val="00FE34FC"/>
    <w:rsid w:val="00FE43A0"/>
    <w:rsid w:val="00FE470D"/>
    <w:rsid w:val="00FE4C1F"/>
    <w:rsid w:val="00FE662D"/>
    <w:rsid w:val="00FE76FB"/>
    <w:rsid w:val="00FE7ADB"/>
    <w:rsid w:val="00FF0B85"/>
    <w:rsid w:val="00FF1263"/>
    <w:rsid w:val="00FF1A10"/>
    <w:rsid w:val="00FF3F49"/>
    <w:rsid w:val="00FF4792"/>
    <w:rsid w:val="00FF5EB9"/>
    <w:rsid w:val="00FF6095"/>
    <w:rsid w:val="00FF7D44"/>
    <w:rsid w:val="08107AA9"/>
    <w:rsid w:val="1BAE2F45"/>
    <w:rsid w:val="26481772"/>
    <w:rsid w:val="29993908"/>
    <w:rsid w:val="2CB943FF"/>
    <w:rsid w:val="2DA01474"/>
    <w:rsid w:val="359F2657"/>
    <w:rsid w:val="48AB410E"/>
    <w:rsid w:val="6AA84B5E"/>
    <w:rsid w:val="73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2FF47"/>
  <w15:docId w15:val="{30B1B549-8188-48D9-9074-AF3A17BF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overflowPunct w:val="0"/>
      <w:autoSpaceDE w:val="0"/>
      <w:autoSpaceDN w:val="0"/>
      <w:adjustRightInd w:val="0"/>
      <w:spacing w:line="276" w:lineRule="auto"/>
      <w:ind w:firstLine="624"/>
      <w:jc w:val="both"/>
      <w:textAlignment w:val="baseline"/>
    </w:pPr>
    <w:rPr>
      <w:sz w:val="24"/>
    </w:rPr>
  </w:style>
  <w:style w:type="paragraph" w:styleId="1">
    <w:name w:val="heading 1"/>
    <w:basedOn w:val="a2"/>
    <w:next w:val="a2"/>
    <w:qFormat/>
    <w:pPr>
      <w:keepNext/>
      <w:numPr>
        <w:numId w:val="1"/>
      </w:numPr>
      <w:spacing w:before="240" w:after="240"/>
      <w:ind w:left="856" w:hanging="431"/>
      <w:jc w:val="center"/>
      <w:outlineLvl w:val="0"/>
    </w:pPr>
    <w:rPr>
      <w:rFonts w:cs="Arial"/>
      <w:b/>
      <w:bCs/>
      <w:szCs w:val="24"/>
    </w:rPr>
  </w:style>
  <w:style w:type="paragraph" w:styleId="21">
    <w:name w:val="heading 2"/>
    <w:basedOn w:val="a2"/>
    <w:next w:val="a3"/>
    <w:link w:val="23"/>
    <w:qFormat/>
    <w:pPr>
      <w:keepNext/>
      <w:numPr>
        <w:ilvl w:val="1"/>
        <w:numId w:val="1"/>
      </w:numPr>
      <w:spacing w:line="360" w:lineRule="auto"/>
      <w:outlineLvl w:val="1"/>
    </w:pPr>
    <w:rPr>
      <w:b/>
      <w:bCs/>
      <w:iCs/>
      <w:szCs w:val="28"/>
    </w:rPr>
  </w:style>
  <w:style w:type="paragraph" w:styleId="3">
    <w:name w:val="heading 3"/>
    <w:basedOn w:val="21"/>
    <w:next w:val="a3"/>
    <w:qFormat/>
    <w:pPr>
      <w:numPr>
        <w:ilvl w:val="2"/>
      </w:numPr>
      <w:outlineLvl w:val="2"/>
    </w:pPr>
    <w:rPr>
      <w:bCs w:val="0"/>
      <w:szCs w:val="26"/>
    </w:rPr>
  </w:style>
  <w:style w:type="paragraph" w:styleId="4">
    <w:name w:val="heading 4"/>
    <w:basedOn w:val="a2"/>
    <w:next w:val="a3"/>
    <w:qFormat/>
    <w:pPr>
      <w:keepNext/>
      <w:numPr>
        <w:ilvl w:val="3"/>
        <w:numId w:val="1"/>
      </w:numPr>
      <w:tabs>
        <w:tab w:val="left" w:pos="1122"/>
      </w:tabs>
      <w:spacing w:line="360" w:lineRule="auto"/>
      <w:ind w:left="1140" w:hanging="570"/>
      <w:outlineLvl w:val="3"/>
    </w:pPr>
    <w:rPr>
      <w:b/>
      <w:bCs/>
      <w:szCs w:val="24"/>
    </w:rPr>
  </w:style>
  <w:style w:type="paragraph" w:styleId="5">
    <w:name w:val="heading 5"/>
    <w:basedOn w:val="a2"/>
    <w:next w:val="a2"/>
    <w:qFormat/>
    <w:pPr>
      <w:numPr>
        <w:ilvl w:val="4"/>
        <w:numId w:val="1"/>
      </w:numPr>
      <w:tabs>
        <w:tab w:val="left" w:pos="1560"/>
      </w:tabs>
      <w:spacing w:before="240" w:after="60" w:line="360" w:lineRule="auto"/>
      <w:ind w:left="1560" w:hanging="993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2"/>
    <w:next w:val="a2"/>
    <w:qFormat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2"/>
    <w:next w:val="a2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Body Text"/>
    <w:basedOn w:val="a2"/>
    <w:link w:val="a7"/>
    <w:qFormat/>
    <w:pPr>
      <w:spacing w:line="360" w:lineRule="auto"/>
      <w:ind w:firstLine="567"/>
    </w:pPr>
  </w:style>
  <w:style w:type="character" w:styleId="a8">
    <w:name w:val="annotation reference"/>
    <w:uiPriority w:val="99"/>
    <w:semiHidden/>
    <w:qFormat/>
    <w:rPr>
      <w:sz w:val="16"/>
      <w:szCs w:val="16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Hyperlink"/>
    <w:uiPriority w:val="99"/>
    <w:unhideWhenUsed/>
    <w:qFormat/>
    <w:rPr>
      <w:color w:val="0563C1"/>
      <w:u w:val="single"/>
    </w:rPr>
  </w:style>
  <w:style w:type="character" w:styleId="ab">
    <w:name w:val="page number"/>
    <w:basedOn w:val="a4"/>
    <w:qFormat/>
  </w:style>
  <w:style w:type="character" w:styleId="ac">
    <w:name w:val="line number"/>
    <w:basedOn w:val="a4"/>
    <w:semiHidden/>
    <w:qFormat/>
  </w:style>
  <w:style w:type="character" w:styleId="ad">
    <w:name w:val="Strong"/>
    <w:uiPriority w:val="22"/>
    <w:qFormat/>
    <w:rPr>
      <w:b/>
      <w:bCs/>
    </w:rPr>
  </w:style>
  <w:style w:type="paragraph" w:styleId="ae">
    <w:name w:val="Balloon Text"/>
    <w:basedOn w:val="a2"/>
    <w:semiHidden/>
    <w:qFormat/>
    <w:rPr>
      <w:rFonts w:ascii="Tahoma" w:hAnsi="Tahoma" w:cs="Tahoma"/>
      <w:sz w:val="16"/>
      <w:szCs w:val="16"/>
    </w:rPr>
  </w:style>
  <w:style w:type="paragraph" w:styleId="24">
    <w:name w:val="Body Text 2"/>
    <w:basedOn w:val="a2"/>
    <w:qFormat/>
    <w:pPr>
      <w:spacing w:after="120" w:line="480" w:lineRule="auto"/>
    </w:pPr>
  </w:style>
  <w:style w:type="paragraph" w:styleId="af">
    <w:name w:val="caption"/>
    <w:basedOn w:val="a2"/>
    <w:next w:val="a2"/>
    <w:unhideWhenUsed/>
    <w:qFormat/>
    <w:pPr>
      <w:spacing w:after="200"/>
    </w:pPr>
    <w:rPr>
      <w:b/>
      <w:bCs/>
      <w:color w:val="5B9BD5" w:themeColor="accent1"/>
      <w:sz w:val="18"/>
      <w:szCs w:val="18"/>
    </w:rPr>
  </w:style>
  <w:style w:type="paragraph" w:styleId="af0">
    <w:name w:val="annotation text"/>
    <w:basedOn w:val="a2"/>
    <w:link w:val="af1"/>
    <w:uiPriority w:val="99"/>
    <w:semiHidden/>
    <w:qFormat/>
    <w:rPr>
      <w:sz w:val="20"/>
    </w:rPr>
  </w:style>
  <w:style w:type="paragraph" w:styleId="af2">
    <w:name w:val="annotation subject"/>
    <w:basedOn w:val="af0"/>
    <w:next w:val="af0"/>
    <w:semiHidden/>
    <w:qFormat/>
    <w:rPr>
      <w:b/>
      <w:bCs/>
    </w:rPr>
  </w:style>
  <w:style w:type="paragraph" w:styleId="af3">
    <w:name w:val="Document Map"/>
    <w:basedOn w:val="a2"/>
    <w:semiHidden/>
    <w:qFormat/>
    <w:pPr>
      <w:shd w:val="clear" w:color="auto" w:fill="000080"/>
    </w:pPr>
    <w:rPr>
      <w:rFonts w:ascii="Tahoma" w:hAnsi="Tahoma" w:cs="Tahoma"/>
      <w:sz w:val="20"/>
    </w:rPr>
  </w:style>
  <w:style w:type="paragraph" w:styleId="af4">
    <w:name w:val="header"/>
    <w:basedOn w:val="a2"/>
    <w:link w:val="af5"/>
    <w:uiPriority w:val="99"/>
    <w:qFormat/>
    <w:pPr>
      <w:tabs>
        <w:tab w:val="center" w:pos="4677"/>
        <w:tab w:val="right" w:pos="9355"/>
      </w:tabs>
    </w:pPr>
  </w:style>
  <w:style w:type="paragraph" w:styleId="14">
    <w:name w:val="toc 1"/>
    <w:basedOn w:val="a2"/>
    <w:next w:val="a2"/>
    <w:uiPriority w:val="39"/>
    <w:qFormat/>
    <w:pPr>
      <w:tabs>
        <w:tab w:val="left" w:pos="284"/>
        <w:tab w:val="left" w:pos="567"/>
        <w:tab w:val="right" w:leader="dot" w:pos="10195"/>
      </w:tabs>
      <w:ind w:firstLine="284"/>
    </w:pPr>
  </w:style>
  <w:style w:type="paragraph" w:styleId="32">
    <w:name w:val="toc 3"/>
    <w:basedOn w:val="a2"/>
    <w:next w:val="a2"/>
    <w:uiPriority w:val="39"/>
    <w:qFormat/>
    <w:pPr>
      <w:ind w:left="480"/>
    </w:pPr>
  </w:style>
  <w:style w:type="paragraph" w:styleId="25">
    <w:name w:val="toc 2"/>
    <w:basedOn w:val="a2"/>
    <w:next w:val="a2"/>
    <w:uiPriority w:val="39"/>
    <w:qFormat/>
    <w:pPr>
      <w:ind w:left="240"/>
    </w:pPr>
  </w:style>
  <w:style w:type="paragraph" w:styleId="af6">
    <w:name w:val="Body Text Indent"/>
    <w:basedOn w:val="a2"/>
    <w:qFormat/>
    <w:pPr>
      <w:spacing w:after="120"/>
      <w:ind w:left="283"/>
    </w:pPr>
  </w:style>
  <w:style w:type="paragraph" w:styleId="a0">
    <w:name w:val="List Bullet"/>
    <w:basedOn w:val="af7"/>
    <w:link w:val="af8"/>
    <w:qFormat/>
    <w:pPr>
      <w:numPr>
        <w:numId w:val="2"/>
      </w:numPr>
      <w:suppressAutoHyphens/>
      <w:spacing w:line="360" w:lineRule="auto"/>
      <w:contextualSpacing/>
    </w:pPr>
    <w:rPr>
      <w:rFonts w:ascii="Times New Roman" w:hAnsi="Times New Roman"/>
      <w:kern w:val="32"/>
      <w:szCs w:val="26"/>
    </w:rPr>
  </w:style>
  <w:style w:type="paragraph" w:customStyle="1" w:styleId="af7">
    <w:name w:val="Абзац"/>
    <w:basedOn w:val="a2"/>
    <w:link w:val="15"/>
    <w:qFormat/>
    <w:pPr>
      <w:overflowPunct/>
      <w:autoSpaceDE/>
      <w:autoSpaceDN/>
      <w:adjustRightInd/>
      <w:ind w:firstLine="720"/>
      <w:textAlignment w:val="auto"/>
    </w:pPr>
    <w:rPr>
      <w:rFonts w:ascii="Arial" w:hAnsi="Arial"/>
      <w:szCs w:val="24"/>
    </w:rPr>
  </w:style>
  <w:style w:type="paragraph" w:styleId="2">
    <w:name w:val="List Bullet 2"/>
    <w:uiPriority w:val="99"/>
    <w:qFormat/>
    <w:pPr>
      <w:widowControl w:val="0"/>
      <w:numPr>
        <w:numId w:val="3"/>
      </w:numPr>
      <w:tabs>
        <w:tab w:val="left" w:pos="1588"/>
      </w:tabs>
      <w:adjustRightInd w:val="0"/>
      <w:spacing w:before="120" w:after="120"/>
      <w:contextualSpacing/>
      <w:jc w:val="both"/>
      <w:textAlignment w:val="baseline"/>
    </w:pPr>
    <w:rPr>
      <w:sz w:val="24"/>
      <w:szCs w:val="24"/>
    </w:rPr>
  </w:style>
  <w:style w:type="paragraph" w:styleId="af9">
    <w:name w:val="Title"/>
    <w:basedOn w:val="a2"/>
    <w:next w:val="a3"/>
    <w:qFormat/>
    <w:pPr>
      <w:spacing w:before="120" w:line="360" w:lineRule="auto"/>
      <w:jc w:val="center"/>
      <w:outlineLvl w:val="0"/>
    </w:pPr>
    <w:rPr>
      <w:rFonts w:cs="Arial"/>
      <w:b/>
      <w:bCs/>
      <w:caps/>
      <w:kern w:val="28"/>
      <w:szCs w:val="24"/>
    </w:rPr>
  </w:style>
  <w:style w:type="paragraph" w:styleId="afa">
    <w:name w:val="footer"/>
    <w:basedOn w:val="a2"/>
    <w:link w:val="afb"/>
    <w:qFormat/>
    <w:pPr>
      <w:tabs>
        <w:tab w:val="center" w:pos="4677"/>
        <w:tab w:val="right" w:pos="9355"/>
      </w:tabs>
    </w:pPr>
  </w:style>
  <w:style w:type="paragraph" w:styleId="a">
    <w:name w:val="List Number"/>
    <w:basedOn w:val="af7"/>
    <w:qFormat/>
    <w:pPr>
      <w:numPr>
        <w:numId w:val="4"/>
      </w:numPr>
      <w:suppressAutoHyphens/>
      <w:spacing w:line="360" w:lineRule="auto"/>
      <w:ind w:left="1418" w:hanging="454"/>
      <w:contextualSpacing/>
    </w:pPr>
    <w:rPr>
      <w:rFonts w:ascii="Times New Roman" w:hAnsi="Times New Roman" w:cs="Arial"/>
      <w:kern w:val="32"/>
      <w:szCs w:val="26"/>
    </w:rPr>
  </w:style>
  <w:style w:type="paragraph" w:styleId="afc">
    <w:name w:val="Normal (Web)"/>
    <w:basedOn w:val="a2"/>
    <w:uiPriority w:val="99"/>
    <w:unhideWhenUsed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Cs w:val="24"/>
    </w:rPr>
  </w:style>
  <w:style w:type="paragraph" w:styleId="26">
    <w:name w:val="Body Text Indent 2"/>
    <w:basedOn w:val="a2"/>
    <w:qFormat/>
    <w:pPr>
      <w:spacing w:after="120" w:line="480" w:lineRule="auto"/>
      <w:ind w:left="283"/>
    </w:pPr>
  </w:style>
  <w:style w:type="paragraph" w:styleId="afd">
    <w:name w:val="Message Header"/>
    <w:basedOn w:val="a2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/>
      <w:autoSpaceDE/>
      <w:autoSpaceDN/>
      <w:adjustRightInd/>
      <w:spacing w:after="120"/>
      <w:ind w:left="1134" w:hanging="1134"/>
      <w:textAlignment w:val="auto"/>
    </w:pPr>
    <w:rPr>
      <w:rFonts w:cs="Arial"/>
      <w:szCs w:val="24"/>
    </w:rPr>
  </w:style>
  <w:style w:type="table" w:styleId="afe">
    <w:name w:val="Table Grid"/>
    <w:basedOn w:val="a5"/>
    <w:qFormat/>
    <w:pPr>
      <w:jc w:val="center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tcMar>
        <w:left w:w="28" w:type="dxa"/>
        <w:right w:w="28" w:type="dxa"/>
      </w:tcMar>
      <w:vAlign w:val="center"/>
    </w:tcPr>
  </w:style>
  <w:style w:type="character" w:customStyle="1" w:styleId="a7">
    <w:name w:val="Основной текст Знак"/>
    <w:link w:val="a3"/>
    <w:qFormat/>
    <w:rPr>
      <w:sz w:val="24"/>
      <w:lang w:val="ru-RU" w:eastAsia="ru-RU" w:bidi="ar-SA"/>
    </w:rPr>
  </w:style>
  <w:style w:type="paragraph" w:customStyle="1" w:styleId="aff">
    <w:name w:val="Заголовок таблицы"/>
    <w:basedOn w:val="a2"/>
    <w:next w:val="aff0"/>
    <w:qFormat/>
    <w:pPr>
      <w:keepNext/>
      <w:spacing w:line="360" w:lineRule="auto"/>
      <w:jc w:val="center"/>
    </w:pPr>
    <w:rPr>
      <w:bCs/>
      <w:i/>
      <w:szCs w:val="24"/>
    </w:rPr>
  </w:style>
  <w:style w:type="paragraph" w:customStyle="1" w:styleId="aff0">
    <w:name w:val="Текст таблицы"/>
    <w:basedOn w:val="a2"/>
    <w:next w:val="a2"/>
    <w:qFormat/>
    <w:rPr>
      <w:szCs w:val="24"/>
    </w:rPr>
  </w:style>
  <w:style w:type="paragraph" w:customStyle="1" w:styleId="20">
    <w:name w:val="Список нумерованный 2"/>
    <w:basedOn w:val="10"/>
    <w:qFormat/>
    <w:pPr>
      <w:numPr>
        <w:numId w:val="5"/>
      </w:numPr>
      <w:tabs>
        <w:tab w:val="clear" w:pos="927"/>
      </w:tabs>
      <w:spacing w:line="360" w:lineRule="auto"/>
    </w:pPr>
  </w:style>
  <w:style w:type="paragraph" w:customStyle="1" w:styleId="10">
    <w:name w:val="Список нумерованный 1"/>
    <w:basedOn w:val="a2"/>
    <w:qFormat/>
    <w:pPr>
      <w:numPr>
        <w:numId w:val="6"/>
      </w:numPr>
      <w:tabs>
        <w:tab w:val="clear" w:pos="927"/>
        <w:tab w:val="left" w:pos="851"/>
      </w:tabs>
      <w:ind w:left="0" w:firstLine="567"/>
    </w:pPr>
    <w:rPr>
      <w:szCs w:val="24"/>
    </w:rPr>
  </w:style>
  <w:style w:type="paragraph" w:customStyle="1" w:styleId="aff1">
    <w:name w:val="Номер таблицы"/>
    <w:basedOn w:val="a2"/>
    <w:next w:val="aff"/>
    <w:qFormat/>
    <w:pPr>
      <w:keepNext/>
      <w:spacing w:line="360" w:lineRule="auto"/>
      <w:ind w:firstLine="567"/>
    </w:pPr>
    <w:rPr>
      <w:szCs w:val="26"/>
    </w:rPr>
  </w:style>
  <w:style w:type="paragraph" w:customStyle="1" w:styleId="11">
    <w:name w:val="Список маркированный 1"/>
    <w:basedOn w:val="a2"/>
    <w:qFormat/>
    <w:pPr>
      <w:numPr>
        <w:numId w:val="7"/>
      </w:numPr>
      <w:tabs>
        <w:tab w:val="clear" w:pos="927"/>
        <w:tab w:val="left" w:pos="993"/>
      </w:tabs>
      <w:spacing w:line="360" w:lineRule="auto"/>
      <w:ind w:left="993" w:hanging="426"/>
    </w:pPr>
    <w:rPr>
      <w:iCs/>
      <w:szCs w:val="24"/>
      <w:lang w:val="en-US"/>
    </w:rPr>
  </w:style>
  <w:style w:type="paragraph" w:customStyle="1" w:styleId="aff2">
    <w:name w:val="Формула с номером"/>
    <w:basedOn w:val="a2"/>
    <w:next w:val="a2"/>
    <w:qFormat/>
    <w:pPr>
      <w:tabs>
        <w:tab w:val="center" w:pos="5103"/>
        <w:tab w:val="right" w:pos="10206"/>
      </w:tabs>
      <w:spacing w:line="360" w:lineRule="auto"/>
    </w:pPr>
    <w:rPr>
      <w:szCs w:val="24"/>
    </w:rPr>
  </w:style>
  <w:style w:type="paragraph" w:customStyle="1" w:styleId="31">
    <w:name w:val="Список нумерованный 3"/>
    <w:basedOn w:val="a2"/>
    <w:qFormat/>
    <w:pPr>
      <w:numPr>
        <w:numId w:val="8"/>
      </w:numPr>
      <w:tabs>
        <w:tab w:val="clear" w:pos="927"/>
        <w:tab w:val="left" w:pos="1069"/>
        <w:tab w:val="left" w:pos="1418"/>
      </w:tabs>
      <w:spacing w:line="360" w:lineRule="auto"/>
      <w:ind w:left="1418" w:hanging="284"/>
    </w:pPr>
    <w:rPr>
      <w:lang w:val="en-US"/>
    </w:rPr>
  </w:style>
  <w:style w:type="paragraph" w:customStyle="1" w:styleId="22">
    <w:name w:val="Список маркированный 2"/>
    <w:basedOn w:val="11"/>
    <w:qFormat/>
    <w:pPr>
      <w:numPr>
        <w:ilvl w:val="1"/>
      </w:numPr>
      <w:tabs>
        <w:tab w:val="left" w:pos="1560"/>
      </w:tabs>
      <w:ind w:left="1560" w:hanging="426"/>
    </w:pPr>
  </w:style>
  <w:style w:type="paragraph" w:customStyle="1" w:styleId="30">
    <w:name w:val="Список маркированный 3"/>
    <w:basedOn w:val="22"/>
    <w:qFormat/>
    <w:pPr>
      <w:numPr>
        <w:ilvl w:val="2"/>
      </w:numPr>
      <w:tabs>
        <w:tab w:val="left" w:pos="2127"/>
      </w:tabs>
      <w:ind w:left="2127" w:hanging="426"/>
    </w:pPr>
  </w:style>
  <w:style w:type="paragraph" w:customStyle="1" w:styleId="120">
    <w:name w:val="12 отступ"/>
    <w:basedOn w:val="26"/>
    <w:qFormat/>
    <w:pPr>
      <w:overflowPunct/>
      <w:autoSpaceDE/>
      <w:autoSpaceDN/>
      <w:adjustRightInd/>
      <w:spacing w:after="0" w:line="360" w:lineRule="auto"/>
      <w:ind w:left="0" w:firstLine="720"/>
      <w:textAlignment w:val="auto"/>
    </w:pPr>
    <w:rPr>
      <w:rFonts w:ascii="Arial" w:hAnsi="Arial"/>
    </w:rPr>
  </w:style>
  <w:style w:type="paragraph" w:customStyle="1" w:styleId="16">
    <w:name w:val="Список  1"/>
    <w:basedOn w:val="a2"/>
    <w:qFormat/>
    <w:pPr>
      <w:tabs>
        <w:tab w:val="left" w:pos="454"/>
      </w:tabs>
      <w:overflowPunct/>
      <w:autoSpaceDE/>
      <w:autoSpaceDN/>
      <w:adjustRightInd/>
      <w:spacing w:line="360" w:lineRule="auto"/>
      <w:ind w:firstLine="567"/>
      <w:textAlignment w:val="auto"/>
    </w:pPr>
    <w:rPr>
      <w:szCs w:val="24"/>
      <w:lang w:val="en-US"/>
    </w:rPr>
  </w:style>
  <w:style w:type="paragraph" w:customStyle="1" w:styleId="27">
    <w:name w:val="Список  2"/>
    <w:basedOn w:val="a2"/>
    <w:qFormat/>
    <w:pPr>
      <w:tabs>
        <w:tab w:val="left" w:pos="454"/>
      </w:tabs>
      <w:overflowPunct/>
      <w:autoSpaceDE/>
      <w:autoSpaceDN/>
      <w:adjustRightInd/>
      <w:spacing w:line="360" w:lineRule="auto"/>
      <w:ind w:firstLine="851"/>
      <w:textAlignment w:val="auto"/>
    </w:pPr>
    <w:rPr>
      <w:szCs w:val="24"/>
    </w:rPr>
  </w:style>
  <w:style w:type="paragraph" w:customStyle="1" w:styleId="33">
    <w:name w:val="Список  3"/>
    <w:basedOn w:val="a2"/>
    <w:qFormat/>
    <w:pPr>
      <w:tabs>
        <w:tab w:val="left" w:pos="454"/>
      </w:tabs>
      <w:overflowPunct/>
      <w:autoSpaceDE/>
      <w:autoSpaceDN/>
      <w:adjustRightInd/>
      <w:spacing w:line="360" w:lineRule="auto"/>
      <w:ind w:firstLine="1418"/>
      <w:textAlignment w:val="auto"/>
    </w:pPr>
    <w:rPr>
      <w:szCs w:val="24"/>
    </w:rPr>
  </w:style>
  <w:style w:type="paragraph" w:customStyle="1" w:styleId="12">
    <w:name w:val="отступ 12 маркир"/>
    <w:basedOn w:val="a2"/>
    <w:qFormat/>
    <w:pPr>
      <w:numPr>
        <w:numId w:val="9"/>
      </w:numPr>
      <w:overflowPunct/>
      <w:autoSpaceDE/>
      <w:autoSpaceDN/>
      <w:adjustRightInd/>
      <w:spacing w:after="120" w:line="360" w:lineRule="auto"/>
      <w:ind w:left="357" w:hanging="357"/>
      <w:textAlignment w:val="auto"/>
    </w:pPr>
  </w:style>
  <w:style w:type="character" w:customStyle="1" w:styleId="23">
    <w:name w:val="Заголовок 2 Знак"/>
    <w:link w:val="21"/>
    <w:qFormat/>
    <w:rPr>
      <w:b/>
      <w:bCs/>
      <w:iCs/>
      <w:sz w:val="24"/>
      <w:szCs w:val="28"/>
    </w:rPr>
  </w:style>
  <w:style w:type="character" w:customStyle="1" w:styleId="af5">
    <w:name w:val="Верхний колонтитул Знак"/>
    <w:link w:val="af4"/>
    <w:uiPriority w:val="99"/>
    <w:qFormat/>
    <w:rPr>
      <w:sz w:val="24"/>
    </w:rPr>
  </w:style>
  <w:style w:type="character" w:customStyle="1" w:styleId="afb">
    <w:name w:val="Нижний колонтитул Знак"/>
    <w:link w:val="afa"/>
    <w:qFormat/>
    <w:rPr>
      <w:sz w:val="24"/>
    </w:rPr>
  </w:style>
  <w:style w:type="paragraph" w:customStyle="1" w:styleId="aff3">
    <w:name w:val="Таблица по левому краю"/>
    <w:basedOn w:val="a2"/>
    <w:link w:val="aff4"/>
    <w:qFormat/>
    <w:pPr>
      <w:overflowPunct/>
      <w:autoSpaceDE/>
      <w:autoSpaceDN/>
      <w:adjustRightInd/>
      <w:textAlignment w:val="auto"/>
    </w:pPr>
    <w:rPr>
      <w:color w:val="000000"/>
    </w:rPr>
  </w:style>
  <w:style w:type="character" w:customStyle="1" w:styleId="aff4">
    <w:name w:val="Таблица по левому краю Знак"/>
    <w:link w:val="aff3"/>
    <w:qFormat/>
    <w:locked/>
    <w:rPr>
      <w:color w:val="000000"/>
      <w:sz w:val="24"/>
    </w:rPr>
  </w:style>
  <w:style w:type="paragraph" w:customStyle="1" w:styleId="17">
    <w:name w:val="Заголовок оглавления1"/>
    <w:basedOn w:val="1"/>
    <w:next w:val="a2"/>
    <w:uiPriority w:val="39"/>
    <w:unhideWhenUsed/>
    <w:qFormat/>
    <w:pPr>
      <w:keepLines/>
      <w:numPr>
        <w:numId w:val="0"/>
      </w:numPr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 w:cs="Times New Roman"/>
      <w:b w:val="0"/>
      <w:bCs w:val="0"/>
      <w:caps/>
      <w:color w:val="2E74B5"/>
      <w:sz w:val="32"/>
      <w:szCs w:val="32"/>
    </w:rPr>
  </w:style>
  <w:style w:type="paragraph" w:customStyle="1" w:styleId="-">
    <w:name w:val="Обычный-Влево"/>
    <w:basedOn w:val="a2"/>
    <w:qFormat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Cs w:val="24"/>
    </w:rPr>
  </w:style>
  <w:style w:type="character" w:customStyle="1" w:styleId="af1">
    <w:name w:val="Текст примечания Знак"/>
    <w:link w:val="af0"/>
    <w:uiPriority w:val="99"/>
    <w:semiHidden/>
    <w:qFormat/>
  </w:style>
  <w:style w:type="paragraph" w:customStyle="1" w:styleId="aff5">
    <w:name w:val="@Текст с отступом"/>
    <w:basedOn w:val="a2"/>
    <w:qFormat/>
    <w:pPr>
      <w:overflowPunct/>
      <w:autoSpaceDE/>
      <w:autoSpaceDN/>
      <w:adjustRightInd/>
      <w:spacing w:line="360" w:lineRule="auto"/>
      <w:ind w:firstLine="567"/>
      <w:textAlignment w:val="auto"/>
    </w:pPr>
    <w:rPr>
      <w:rFonts w:ascii="Arial" w:hAnsi="Arial"/>
      <w:szCs w:val="24"/>
    </w:rPr>
  </w:style>
  <w:style w:type="paragraph" w:styleId="aff6">
    <w:name w:val="List Paragraph"/>
    <w:basedOn w:val="a2"/>
    <w:link w:val="aff7"/>
    <w:qFormat/>
    <w:pPr>
      <w:overflowPunct/>
      <w:autoSpaceDE/>
      <w:autoSpaceDN/>
      <w:adjustRightInd/>
      <w:ind w:left="720"/>
      <w:contextualSpacing/>
      <w:textAlignment w:val="auto"/>
    </w:pPr>
  </w:style>
  <w:style w:type="character" w:customStyle="1" w:styleId="15">
    <w:name w:val="Абзац Знак1"/>
    <w:link w:val="af7"/>
    <w:qFormat/>
    <w:rPr>
      <w:rFonts w:ascii="Arial" w:hAnsi="Arial"/>
      <w:sz w:val="24"/>
      <w:szCs w:val="24"/>
    </w:rPr>
  </w:style>
  <w:style w:type="paragraph" w:customStyle="1" w:styleId="121">
    <w:name w:val="12"/>
    <w:basedOn w:val="a2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100">
    <w:name w:val="10"/>
    <w:basedOn w:val="a2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13">
    <w:name w:val="Заголовок1"/>
    <w:qFormat/>
    <w:pPr>
      <w:numPr>
        <w:numId w:val="10"/>
      </w:numPr>
      <w:spacing w:before="240" w:after="240" w:line="360" w:lineRule="auto"/>
      <w:ind w:left="851" w:hanging="284"/>
      <w:contextualSpacing/>
      <w:jc w:val="both"/>
      <w:outlineLvl w:val="0"/>
    </w:pPr>
    <w:rPr>
      <w:b/>
      <w:sz w:val="24"/>
      <w:szCs w:val="24"/>
    </w:rPr>
  </w:style>
  <w:style w:type="paragraph" w:customStyle="1" w:styleId="aff8">
    <w:name w:val="таблица"/>
    <w:basedOn w:val="a2"/>
    <w:link w:val="aff9"/>
    <w:qFormat/>
    <w:pPr>
      <w:overflowPunct/>
      <w:autoSpaceDE/>
      <w:autoSpaceDN/>
      <w:adjustRightInd/>
      <w:jc w:val="center"/>
      <w:textAlignment w:val="auto"/>
    </w:pPr>
  </w:style>
  <w:style w:type="character" w:customStyle="1" w:styleId="aff9">
    <w:name w:val="таблица Знак"/>
    <w:link w:val="aff8"/>
    <w:qFormat/>
    <w:locked/>
    <w:rPr>
      <w:sz w:val="24"/>
    </w:rPr>
  </w:style>
  <w:style w:type="paragraph" w:customStyle="1" w:styleId="s00">
    <w:name w:val="s00 Текст"/>
    <w:basedOn w:val="a2"/>
    <w:link w:val="s000"/>
    <w:qFormat/>
    <w:pPr>
      <w:keepNext/>
      <w:widowControl w:val="0"/>
      <w:spacing w:before="60"/>
      <w:ind w:firstLine="340"/>
    </w:pPr>
    <w:rPr>
      <w:rFonts w:ascii="Arial" w:hAnsi="Arial"/>
      <w:sz w:val="22"/>
      <w:szCs w:val="24"/>
    </w:rPr>
  </w:style>
  <w:style w:type="character" w:customStyle="1" w:styleId="s000">
    <w:name w:val="s00 Текст Знак"/>
    <w:link w:val="s00"/>
    <w:qFormat/>
    <w:rPr>
      <w:rFonts w:ascii="Arial" w:hAnsi="Arial"/>
      <w:sz w:val="22"/>
      <w:szCs w:val="24"/>
    </w:rPr>
  </w:style>
  <w:style w:type="paragraph" w:customStyle="1" w:styleId="affa">
    <w:name w:val="т№"/>
    <w:basedOn w:val="a2"/>
    <w:next w:val="a2"/>
    <w:link w:val="affb"/>
    <w:qFormat/>
    <w:pPr>
      <w:overflowPunct/>
      <w:autoSpaceDE/>
      <w:autoSpaceDN/>
      <w:adjustRightInd/>
      <w:spacing w:after="120"/>
      <w:textAlignment w:val="auto"/>
    </w:pPr>
    <w:rPr>
      <w:b/>
      <w:szCs w:val="24"/>
    </w:rPr>
  </w:style>
  <w:style w:type="character" w:customStyle="1" w:styleId="affb">
    <w:name w:val="т№ Знак"/>
    <w:link w:val="affa"/>
    <w:qFormat/>
    <w:locked/>
    <w:rPr>
      <w:b/>
      <w:sz w:val="24"/>
      <w:szCs w:val="24"/>
    </w:rPr>
  </w:style>
  <w:style w:type="paragraph" w:customStyle="1" w:styleId="122">
    <w:name w:val="Таблица левый 12"/>
    <w:basedOn w:val="a2"/>
    <w:qFormat/>
    <w:pPr>
      <w:overflowPunct/>
      <w:autoSpaceDE/>
      <w:autoSpaceDN/>
      <w:adjustRightInd/>
      <w:spacing w:after="120"/>
      <w:textAlignment w:val="auto"/>
    </w:pPr>
    <w:rPr>
      <w:color w:val="000000"/>
    </w:rPr>
  </w:style>
  <w:style w:type="character" w:customStyle="1" w:styleId="affc">
    <w:name w:val="Абзац Знак"/>
    <w:qFormat/>
    <w:rPr>
      <w:rFonts w:cs="Arial"/>
      <w:kern w:val="32"/>
      <w:sz w:val="24"/>
      <w:szCs w:val="26"/>
    </w:rPr>
  </w:style>
  <w:style w:type="character" w:customStyle="1" w:styleId="Bodytext">
    <w:name w:val="Body text_"/>
    <w:link w:val="28"/>
    <w:qFormat/>
    <w:rPr>
      <w:spacing w:val="4"/>
      <w:shd w:val="clear" w:color="auto" w:fill="FFFFFF"/>
    </w:rPr>
  </w:style>
  <w:style w:type="paragraph" w:customStyle="1" w:styleId="28">
    <w:name w:val="Основной текст2"/>
    <w:basedOn w:val="a2"/>
    <w:link w:val="Bodytext"/>
    <w:qFormat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spacing w:val="4"/>
      <w:sz w:val="20"/>
    </w:rPr>
  </w:style>
  <w:style w:type="character" w:customStyle="1" w:styleId="BodytextSpacing0pt">
    <w:name w:val="Body text + Spacing 0 pt"/>
    <w:qFormat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a1">
    <w:name w:val="нумерация"/>
    <w:basedOn w:val="a2"/>
    <w:qFormat/>
    <w:pPr>
      <w:numPr>
        <w:numId w:val="11"/>
      </w:numPr>
      <w:overflowPunct/>
      <w:autoSpaceDE/>
      <w:autoSpaceDN/>
      <w:adjustRightInd/>
      <w:spacing w:line="360" w:lineRule="auto"/>
      <w:textAlignment w:val="auto"/>
    </w:pPr>
    <w:rPr>
      <w:rFonts w:eastAsia="Calibri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8">
    <w:name w:val="Основной текст1"/>
    <w:qFormat/>
    <w:rPr>
      <w:rFonts w:ascii="Times New Roman" w:hAnsi="Times New Roman" w:cs="Times New Roman"/>
      <w:sz w:val="26"/>
      <w:szCs w:val="26"/>
      <w:u w:val="none"/>
    </w:rPr>
  </w:style>
  <w:style w:type="paragraph" w:customStyle="1" w:styleId="affd">
    <w:name w:val="Обычный.Нормальный"/>
    <w:link w:val="affe"/>
    <w:qFormat/>
    <w:pPr>
      <w:spacing w:after="120"/>
      <w:ind w:firstLine="720"/>
      <w:jc w:val="both"/>
    </w:pPr>
    <w:rPr>
      <w:rFonts w:ascii="Times New Roman CYR" w:hAnsi="Times New Roman CYR"/>
      <w:sz w:val="24"/>
    </w:rPr>
  </w:style>
  <w:style w:type="character" w:customStyle="1" w:styleId="affe">
    <w:name w:val="Обычный.Нормальный Знак"/>
    <w:link w:val="affd"/>
    <w:qFormat/>
    <w:rPr>
      <w:rFonts w:ascii="Times New Roman CYR" w:hAnsi="Times New Roman CYR"/>
      <w:sz w:val="24"/>
      <w:lang w:bidi="ar-SA"/>
    </w:rPr>
  </w:style>
  <w:style w:type="character" w:customStyle="1" w:styleId="af8">
    <w:name w:val="Маркированный список Знак"/>
    <w:link w:val="a0"/>
    <w:qFormat/>
    <w:rPr>
      <w:kern w:val="32"/>
      <w:sz w:val="24"/>
      <w:szCs w:val="26"/>
    </w:rPr>
  </w:style>
  <w:style w:type="character" w:customStyle="1" w:styleId="aff7">
    <w:name w:val="Абзац списка Знак"/>
    <w:link w:val="aff6"/>
    <w:qFormat/>
    <w:rPr>
      <w:sz w:val="24"/>
    </w:rPr>
  </w:style>
  <w:style w:type="paragraph" w:customStyle="1" w:styleId="afff">
    <w:name w:val="Таблица"/>
    <w:basedOn w:val="af7"/>
    <w:link w:val="afff0"/>
    <w:uiPriority w:val="99"/>
    <w:qFormat/>
    <w:pPr>
      <w:suppressAutoHyphens/>
      <w:spacing w:before="120" w:after="120" w:line="360" w:lineRule="auto"/>
      <w:ind w:firstLine="0"/>
    </w:pPr>
    <w:rPr>
      <w:rFonts w:ascii="Times New Roman" w:hAnsi="Times New Roman"/>
      <w:kern w:val="32"/>
      <w:szCs w:val="26"/>
    </w:rPr>
  </w:style>
  <w:style w:type="character" w:customStyle="1" w:styleId="afff0">
    <w:name w:val="Таблица Знак"/>
    <w:link w:val="afff"/>
    <w:uiPriority w:val="99"/>
    <w:qFormat/>
    <w:locked/>
    <w:rPr>
      <w:rFonts w:cs="Arial"/>
      <w:kern w:val="32"/>
      <w:sz w:val="24"/>
      <w:szCs w:val="26"/>
    </w:rPr>
  </w:style>
  <w:style w:type="character" w:customStyle="1" w:styleId="FontStyle161">
    <w:name w:val="Font Style161"/>
    <w:uiPriority w:val="99"/>
    <w:qFormat/>
    <w:rPr>
      <w:rFonts w:ascii="Arial" w:hAnsi="Arial" w:cs="Arial"/>
      <w:sz w:val="24"/>
      <w:szCs w:val="24"/>
    </w:rPr>
  </w:style>
  <w:style w:type="paragraph" w:customStyle="1" w:styleId="afff1">
    <w:name w:val="Шапка таблицы"/>
    <w:basedOn w:val="a2"/>
    <w:next w:val="a2"/>
    <w:link w:val="afff2"/>
    <w:qFormat/>
    <w:pPr>
      <w:overflowPunct/>
      <w:autoSpaceDE/>
      <w:autoSpaceDN/>
      <w:adjustRightInd/>
      <w:spacing w:before="120" w:after="120"/>
      <w:jc w:val="center"/>
      <w:textAlignment w:val="auto"/>
    </w:pPr>
    <w:rPr>
      <w:rFonts w:ascii="Arial" w:hAnsi="Arial"/>
      <w:sz w:val="22"/>
      <w:szCs w:val="22"/>
    </w:rPr>
  </w:style>
  <w:style w:type="character" w:customStyle="1" w:styleId="afff2">
    <w:name w:val="Шапка таблицы Знак"/>
    <w:link w:val="afff1"/>
    <w:qFormat/>
    <w:rPr>
      <w:rFonts w:ascii="Arial" w:hAnsi="Arial"/>
      <w:sz w:val="22"/>
      <w:szCs w:val="22"/>
    </w:rPr>
  </w:style>
  <w:style w:type="paragraph" w:customStyle="1" w:styleId="Style44">
    <w:name w:val="Style44"/>
    <w:basedOn w:val="a2"/>
    <w:uiPriority w:val="99"/>
    <w:qFormat/>
    <w:pPr>
      <w:widowControl w:val="0"/>
      <w:overflowPunct/>
      <w:spacing w:line="274" w:lineRule="exact"/>
      <w:ind w:firstLine="576"/>
      <w:textAlignment w:val="auto"/>
    </w:pPr>
    <w:rPr>
      <w:rFonts w:ascii="Arial Narrow" w:hAnsi="Arial Narrow"/>
      <w:szCs w:val="24"/>
    </w:rPr>
  </w:style>
  <w:style w:type="paragraph" w:customStyle="1" w:styleId="afff3">
    <w:name w:val="Таблица по середине"/>
    <w:basedOn w:val="a2"/>
    <w:next w:val="a2"/>
    <w:link w:val="afff4"/>
    <w:uiPriority w:val="99"/>
    <w:qFormat/>
    <w:pPr>
      <w:overflowPunct/>
      <w:autoSpaceDE/>
      <w:autoSpaceDN/>
      <w:adjustRightInd/>
      <w:jc w:val="center"/>
      <w:textAlignment w:val="auto"/>
    </w:pPr>
    <w:rPr>
      <w:szCs w:val="24"/>
    </w:rPr>
  </w:style>
  <w:style w:type="character" w:customStyle="1" w:styleId="afff4">
    <w:name w:val="Таблица по середине Знак"/>
    <w:link w:val="afff3"/>
    <w:uiPriority w:val="99"/>
    <w:qFormat/>
    <w:rPr>
      <w:sz w:val="24"/>
      <w:szCs w:val="24"/>
    </w:rPr>
  </w:style>
  <w:style w:type="character" w:styleId="afff5">
    <w:name w:val="Placeholder Text"/>
    <w:basedOn w:val="a4"/>
    <w:uiPriority w:val="99"/>
    <w:semiHidden/>
    <w:qFormat/>
    <w:rPr>
      <w:color w:val="808080"/>
    </w:rPr>
  </w:style>
  <w:style w:type="paragraph" w:customStyle="1" w:styleId="161">
    <w:name w:val="Стиль Заголовок 1 + После:  6 пт Междустр.интервал:  полуторный1"/>
    <w:basedOn w:val="1"/>
    <w:next w:val="a2"/>
    <w:qFormat/>
    <w:pPr>
      <w:keepLines/>
      <w:pageBreakBefore/>
      <w:widowControl w:val="0"/>
      <w:numPr>
        <w:numId w:val="0"/>
      </w:numPr>
      <w:tabs>
        <w:tab w:val="left" w:pos="1211"/>
      </w:tabs>
      <w:suppressAutoHyphens/>
      <w:overflowPunct/>
      <w:autoSpaceDE/>
      <w:autoSpaceDN/>
      <w:adjustRightInd/>
      <w:spacing w:before="0" w:after="120" w:line="360" w:lineRule="auto"/>
      <w:ind w:left="1211" w:hanging="360"/>
      <w:jc w:val="both"/>
      <w:textAlignment w:val="auto"/>
    </w:pPr>
    <w:rPr>
      <w:rFonts w:cs="Times New Roman"/>
      <w:caps/>
      <w:kern w:val="28"/>
      <w:sz w:val="28"/>
      <w:szCs w:val="20"/>
    </w:rPr>
  </w:style>
  <w:style w:type="table" w:customStyle="1" w:styleId="19">
    <w:name w:val="Сетка таблицы1"/>
    <w:basedOn w:val="a5"/>
    <w:qFormat/>
    <w:pPr>
      <w:spacing w:line="36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">
    <w:name w:val="Основной текст (2)_"/>
    <w:basedOn w:val="a4"/>
    <w:link w:val="210"/>
    <w:uiPriority w:val="99"/>
    <w:qFormat/>
    <w:locked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2"/>
    <w:link w:val="29"/>
    <w:uiPriority w:val="99"/>
    <w:qFormat/>
    <w:pPr>
      <w:widowControl w:val="0"/>
      <w:shd w:val="clear" w:color="auto" w:fill="FFFFFF"/>
      <w:overflowPunct/>
      <w:autoSpaceDE/>
      <w:autoSpaceDN/>
      <w:adjustRightInd/>
      <w:spacing w:line="358" w:lineRule="exact"/>
      <w:ind w:hanging="380"/>
      <w:jc w:val="right"/>
      <w:textAlignment w:val="auto"/>
    </w:pPr>
    <w:rPr>
      <w:sz w:val="28"/>
      <w:szCs w:val="28"/>
    </w:rPr>
  </w:style>
  <w:style w:type="character" w:customStyle="1" w:styleId="apple-converted-space">
    <w:name w:val="apple-converted-space"/>
    <w:basedOn w:val="a4"/>
    <w:qFormat/>
  </w:style>
  <w:style w:type="character" w:customStyle="1" w:styleId="blk">
    <w:name w:val="blk"/>
    <w:basedOn w:val="a4"/>
    <w:qFormat/>
  </w:style>
  <w:style w:type="character" w:customStyle="1" w:styleId="fontstyle01">
    <w:name w:val="fontstyle01"/>
    <w:basedOn w:val="a4"/>
    <w:qFormat/>
    <w:rPr>
      <w:rFonts w:ascii="ArialNarrow" w:hAnsi="ArialNarrow" w:hint="default"/>
      <w:color w:val="000000"/>
      <w:sz w:val="26"/>
      <w:szCs w:val="26"/>
    </w:rPr>
  </w:style>
  <w:style w:type="paragraph" w:customStyle="1" w:styleId="TableParagraph">
    <w:name w:val="Table Paragraph"/>
    <w:basedOn w:val="a2"/>
    <w:qFormat/>
    <w:pPr>
      <w:widowControl w:val="0"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_Files\Texdoc_PD+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7DA56-6971-4D01-8FA6-F0935E8B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Texdoc_PD+.dot</Template>
  <TotalTime>477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ngg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Хайруллин Сергей Алексеевич</cp:lastModifiedBy>
  <cp:revision>7</cp:revision>
  <cp:lastPrinted>2020-08-12T10:46:00Z</cp:lastPrinted>
  <dcterms:created xsi:type="dcterms:W3CDTF">2023-04-06T20:11:00Z</dcterms:created>
  <dcterms:modified xsi:type="dcterms:W3CDTF">2023-04-24T10:09:00Z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6C0951C08C8E4AD082BE81214DFE4977</vt:lpwstr>
  </property>
</Properties>
</file>